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B6646B" w14:textId="1138BC71" w:rsidR="00B12C7E" w:rsidRPr="001C0342" w:rsidRDefault="00E87CBD" w:rsidP="001C0342">
      <w:pPr>
        <w:suppressAutoHyphens/>
        <w:spacing w:after="0" w:line="240" w:lineRule="auto"/>
        <w:jc w:val="both"/>
        <w:rPr>
          <w:rFonts w:ascii="Verdana" w:eastAsia="Times New Roman" w:hAnsi="Verdana" w:cs="Times New Roman"/>
          <w:b/>
          <w:color w:val="000000"/>
          <w:sz w:val="32"/>
          <w:szCs w:val="36"/>
        </w:rPr>
      </w:pPr>
      <w:r w:rsidRPr="001C0342">
        <w:rPr>
          <w:rFonts w:ascii="Verdana" w:eastAsia="Times New Roman" w:hAnsi="Verdana" w:cs="Times New Roman"/>
          <w:b/>
          <w:color w:val="000000"/>
          <w:sz w:val="32"/>
          <w:szCs w:val="36"/>
        </w:rPr>
        <w:t>In the Modern Vein: An Unsympathetic Love Story</w:t>
      </w:r>
    </w:p>
    <w:p w14:paraId="724B2B38" w14:textId="77777777" w:rsidR="00E87CBD" w:rsidRPr="001C0342" w:rsidRDefault="00E87CBD" w:rsidP="001C0342">
      <w:pPr>
        <w:suppressAutoHyphens/>
        <w:spacing w:after="0" w:line="240" w:lineRule="auto"/>
        <w:jc w:val="both"/>
        <w:rPr>
          <w:rFonts w:ascii="Verdana" w:eastAsia="Times New Roman" w:hAnsi="Verdana" w:cs="Times New Roman"/>
          <w:color w:val="000000"/>
          <w:sz w:val="24"/>
          <w:szCs w:val="32"/>
        </w:rPr>
      </w:pPr>
      <w:r w:rsidRPr="001C0342">
        <w:rPr>
          <w:rFonts w:ascii="Verdana" w:eastAsia="Times New Roman" w:hAnsi="Verdana" w:cs="Times New Roman"/>
          <w:color w:val="000000"/>
          <w:sz w:val="24"/>
          <w:szCs w:val="32"/>
        </w:rPr>
        <w:t>H. G. Wells</w:t>
      </w:r>
    </w:p>
    <w:p w14:paraId="48A20634" w14:textId="77777777" w:rsidR="00E87CBD" w:rsidRPr="001C0342" w:rsidRDefault="00E87CBD" w:rsidP="001C0342">
      <w:pPr>
        <w:suppressAutoHyphens/>
        <w:spacing w:after="0" w:line="240" w:lineRule="auto"/>
        <w:ind w:firstLine="283"/>
        <w:jc w:val="both"/>
        <w:rPr>
          <w:rFonts w:ascii="Verdana" w:eastAsia="Times New Roman" w:hAnsi="Verdana" w:cs="Times New Roman"/>
          <w:color w:val="000000"/>
          <w:sz w:val="20"/>
          <w:szCs w:val="36"/>
        </w:rPr>
      </w:pPr>
    </w:p>
    <w:p w14:paraId="72373A3B" w14:textId="7AEFE273" w:rsidR="00B12C7E" w:rsidRPr="001C0342" w:rsidRDefault="00B12C7E" w:rsidP="001C0342">
      <w:pPr>
        <w:suppressAutoHyphens/>
        <w:spacing w:after="0" w:line="240" w:lineRule="auto"/>
        <w:ind w:firstLine="283"/>
        <w:jc w:val="both"/>
        <w:rPr>
          <w:rFonts w:ascii="Verdana" w:eastAsia="Times New Roman" w:hAnsi="Verdana" w:cs="Times New Roman"/>
          <w:color w:val="000000"/>
          <w:sz w:val="20"/>
          <w:szCs w:val="32"/>
        </w:rPr>
      </w:pPr>
      <w:r w:rsidRPr="001C0342">
        <w:rPr>
          <w:rFonts w:ascii="Verdana" w:eastAsia="Times New Roman" w:hAnsi="Verdana" w:cs="Times New Roman"/>
          <w:color w:val="000000"/>
          <w:sz w:val="20"/>
          <w:szCs w:val="32"/>
        </w:rPr>
        <w:t>Of course the cultivated reader has heard of Aubrey Vair. He has published on three separate occasions, volumes of delicate verses</w:t>
      </w:r>
      <w:r w:rsidR="00E87CBD" w:rsidRPr="001C0342">
        <w:rPr>
          <w:rFonts w:ascii="Verdana" w:eastAsia="Times New Roman" w:hAnsi="Verdana" w:cs="Times New Roman"/>
          <w:color w:val="000000"/>
          <w:sz w:val="20"/>
          <w:szCs w:val="32"/>
        </w:rPr>
        <w:t>—</w:t>
      </w:r>
      <w:r w:rsidRPr="001C0342">
        <w:rPr>
          <w:rFonts w:ascii="Verdana" w:eastAsia="Times New Roman" w:hAnsi="Verdana" w:cs="Times New Roman"/>
          <w:color w:val="000000"/>
          <w:sz w:val="20"/>
          <w:szCs w:val="32"/>
        </w:rPr>
        <w:t>, some indeed, border on indelicacy</w:t>
      </w:r>
      <w:r w:rsidR="00E87CBD" w:rsidRPr="001C0342">
        <w:rPr>
          <w:rFonts w:ascii="Verdana" w:eastAsia="Times New Roman" w:hAnsi="Verdana" w:cs="Times New Roman"/>
          <w:color w:val="000000"/>
          <w:sz w:val="20"/>
          <w:szCs w:val="32"/>
        </w:rPr>
        <w:t>—</w:t>
      </w:r>
      <w:r w:rsidRPr="001C0342">
        <w:rPr>
          <w:rFonts w:ascii="Verdana" w:eastAsia="Times New Roman" w:hAnsi="Verdana" w:cs="Times New Roman"/>
          <w:color w:val="000000"/>
          <w:sz w:val="20"/>
          <w:szCs w:val="32"/>
        </w:rPr>
        <w:t>, and his column,</w:t>
      </w:r>
      <w:r w:rsidR="001C0342">
        <w:rPr>
          <w:rFonts w:ascii="Verdana" w:eastAsia="Times New Roman" w:hAnsi="Verdana" w:cs="Times New Roman"/>
          <w:color w:val="000000"/>
          <w:sz w:val="20"/>
          <w:szCs w:val="32"/>
        </w:rPr>
        <w:t xml:space="preserve"> “</w:t>
      </w:r>
      <w:r w:rsidRPr="001C0342">
        <w:rPr>
          <w:rFonts w:ascii="Verdana" w:eastAsia="Times New Roman" w:hAnsi="Verdana" w:cs="Times New Roman"/>
          <w:color w:val="000000"/>
          <w:sz w:val="20"/>
          <w:szCs w:val="32"/>
        </w:rPr>
        <w:t>Of Things Literary</w:t>
      </w:r>
      <w:r w:rsidR="001C0342">
        <w:rPr>
          <w:rFonts w:ascii="Verdana" w:eastAsia="Times New Roman" w:hAnsi="Verdana" w:cs="Times New Roman"/>
          <w:color w:val="000000"/>
          <w:sz w:val="20"/>
          <w:szCs w:val="32"/>
        </w:rPr>
        <w:t xml:space="preserve">” </w:t>
      </w:r>
      <w:r w:rsidRPr="001C0342">
        <w:rPr>
          <w:rFonts w:ascii="Verdana" w:eastAsia="Times New Roman" w:hAnsi="Verdana" w:cs="Times New Roman"/>
          <w:color w:val="000000"/>
          <w:sz w:val="20"/>
          <w:szCs w:val="32"/>
        </w:rPr>
        <w:t>in the Climax, is well known. His Byronic visage and an interview have appeared in the Perfect Lady. It was Aubrey Vair, I believe, who demonstrated that the humour of Dickens was worse than his sentiment, and who detected</w:t>
      </w:r>
      <w:r w:rsidR="001C0342">
        <w:rPr>
          <w:rFonts w:ascii="Verdana" w:eastAsia="Times New Roman" w:hAnsi="Verdana" w:cs="Times New Roman"/>
          <w:color w:val="000000"/>
          <w:sz w:val="20"/>
          <w:szCs w:val="32"/>
        </w:rPr>
        <w:t xml:space="preserve"> “</w:t>
      </w:r>
      <w:r w:rsidRPr="001C0342">
        <w:rPr>
          <w:rFonts w:ascii="Verdana" w:eastAsia="Times New Roman" w:hAnsi="Verdana" w:cs="Times New Roman"/>
          <w:color w:val="000000"/>
          <w:sz w:val="20"/>
          <w:szCs w:val="32"/>
        </w:rPr>
        <w:t>a subtle bourgeois flavour</w:t>
      </w:r>
      <w:r w:rsidR="001C0342">
        <w:rPr>
          <w:rFonts w:ascii="Verdana" w:eastAsia="Times New Roman" w:hAnsi="Verdana" w:cs="Times New Roman"/>
          <w:color w:val="000000"/>
          <w:sz w:val="20"/>
          <w:szCs w:val="32"/>
        </w:rPr>
        <w:t xml:space="preserve">” </w:t>
      </w:r>
      <w:r w:rsidRPr="001C0342">
        <w:rPr>
          <w:rFonts w:ascii="Verdana" w:eastAsia="Times New Roman" w:hAnsi="Verdana" w:cs="Times New Roman"/>
          <w:color w:val="000000"/>
          <w:sz w:val="20"/>
          <w:szCs w:val="32"/>
        </w:rPr>
        <w:t>in Shakespeare. However, it is not generally known that Aubrey Vair has had erotic experiences as well as erotic inspirations. He adopted Goethe some little time since as his literary prototype, and that may have had something to do with his temporary lapse from sexual integrity.</w:t>
      </w:r>
    </w:p>
    <w:p w14:paraId="4BC1CFB6" w14:textId="77777777" w:rsidR="00B12C7E" w:rsidRPr="001C0342" w:rsidRDefault="00B12C7E" w:rsidP="001C0342">
      <w:pPr>
        <w:suppressAutoHyphens/>
        <w:spacing w:after="0" w:line="240" w:lineRule="auto"/>
        <w:ind w:firstLine="283"/>
        <w:jc w:val="both"/>
        <w:rPr>
          <w:rFonts w:ascii="Verdana" w:eastAsia="Times New Roman" w:hAnsi="Verdana" w:cs="Times New Roman"/>
          <w:color w:val="000000"/>
          <w:sz w:val="20"/>
          <w:szCs w:val="32"/>
        </w:rPr>
      </w:pPr>
      <w:r w:rsidRPr="001C0342">
        <w:rPr>
          <w:rFonts w:ascii="Verdana" w:eastAsia="Times New Roman" w:hAnsi="Verdana" w:cs="Times New Roman"/>
          <w:color w:val="000000"/>
          <w:sz w:val="20"/>
          <w:szCs w:val="32"/>
        </w:rPr>
        <w:t>For it is one of the commonest things that undermine literary men, giving us landslips and picturesque effects along the otherwise even cliff of their respectable life, ranking next to avarice, and certainly above drink, this instability called genius, or more fully, the consciousness of genius, such as Aubrey Vair possessed. Since Shelley set the fashion, your man of gifts has been assured that his duty to himself and his duty to his wife are incompatible, and his renunciation of the Philistine has been marked by such infidelity as his means and courage warranted. Most virtue is lack of imagination. At any rate, a minor genius without his affections twisted into an inextricable muddle, and who did not occasionally shed sonnets over his troubles, I have never met.</w:t>
      </w:r>
    </w:p>
    <w:p w14:paraId="654A50B5" w14:textId="77777777" w:rsidR="00B12C7E" w:rsidRPr="001C0342" w:rsidRDefault="00B12C7E" w:rsidP="001C0342">
      <w:pPr>
        <w:suppressAutoHyphens/>
        <w:spacing w:after="0" w:line="240" w:lineRule="auto"/>
        <w:ind w:firstLine="283"/>
        <w:jc w:val="both"/>
        <w:rPr>
          <w:rFonts w:ascii="Verdana" w:eastAsia="Times New Roman" w:hAnsi="Verdana" w:cs="Times New Roman"/>
          <w:color w:val="000000"/>
          <w:sz w:val="20"/>
          <w:szCs w:val="32"/>
        </w:rPr>
      </w:pPr>
      <w:r w:rsidRPr="001C0342">
        <w:rPr>
          <w:rFonts w:ascii="Verdana" w:eastAsia="Times New Roman" w:hAnsi="Verdana" w:cs="Times New Roman"/>
          <w:color w:val="000000"/>
          <w:sz w:val="20"/>
          <w:szCs w:val="32"/>
        </w:rPr>
        <w:t>Even Aubrey Vair did this, weeping the sonnets overnight into his blotting-book, and pretending to write literary causerie when his wife came down in her bath slippers to see what kept him up. She did not understand him, of course. He did this before the other woman appeared, so ingrained is conjugal treachery in the talented mind. Indeed, he wrote more sonnets before the other woman came than after that event, because thereafter he spent much of his leisure in cutting down the old productions, retrimming them, and generally altering this ready-made clothing of his passion to suit her particular height and complexion.</w:t>
      </w:r>
    </w:p>
    <w:p w14:paraId="6F07168E" w14:textId="4A1EEAA5" w:rsidR="00B12C7E" w:rsidRPr="001C0342" w:rsidRDefault="00B12C7E" w:rsidP="001C0342">
      <w:pPr>
        <w:suppressAutoHyphens/>
        <w:spacing w:after="0" w:line="240" w:lineRule="auto"/>
        <w:ind w:firstLine="283"/>
        <w:jc w:val="both"/>
        <w:rPr>
          <w:rFonts w:ascii="Verdana" w:eastAsia="Times New Roman" w:hAnsi="Verdana" w:cs="Times New Roman"/>
          <w:color w:val="000000"/>
          <w:sz w:val="20"/>
          <w:szCs w:val="32"/>
        </w:rPr>
      </w:pPr>
      <w:r w:rsidRPr="001C0342">
        <w:rPr>
          <w:rFonts w:ascii="Verdana" w:eastAsia="Times New Roman" w:hAnsi="Verdana" w:cs="Times New Roman"/>
          <w:color w:val="000000"/>
          <w:sz w:val="20"/>
          <w:szCs w:val="32"/>
        </w:rPr>
        <w:t>Aubrey Vair lived in a little red villa with a lawn at the back and a view of the Downs behind Reigate. He lived upon discreet investment eked out by literary work. His wife handsome, sweet, and gentle, and</w:t>
      </w:r>
      <w:r w:rsidR="00E87CBD" w:rsidRPr="001C0342">
        <w:rPr>
          <w:rFonts w:ascii="Verdana" w:eastAsia="Times New Roman" w:hAnsi="Verdana" w:cs="Times New Roman"/>
          <w:color w:val="000000"/>
          <w:sz w:val="20"/>
          <w:szCs w:val="32"/>
        </w:rPr>
        <w:t>—</w:t>
      </w:r>
      <w:r w:rsidRPr="001C0342">
        <w:rPr>
          <w:rFonts w:ascii="Verdana" w:eastAsia="Times New Roman" w:hAnsi="Verdana" w:cs="Times New Roman"/>
          <w:color w:val="000000"/>
          <w:sz w:val="20"/>
          <w:szCs w:val="32"/>
        </w:rPr>
        <w:t>such is the tender humility of good married women</w:t>
      </w:r>
      <w:r w:rsidR="00E87CBD" w:rsidRPr="001C0342">
        <w:rPr>
          <w:rFonts w:ascii="Verdana" w:eastAsia="Times New Roman" w:hAnsi="Verdana" w:cs="Times New Roman"/>
          <w:color w:val="000000"/>
          <w:sz w:val="20"/>
          <w:szCs w:val="32"/>
        </w:rPr>
        <w:t>—</w:t>
      </w:r>
      <w:r w:rsidRPr="001C0342">
        <w:rPr>
          <w:rFonts w:ascii="Verdana" w:eastAsia="Times New Roman" w:hAnsi="Verdana" w:cs="Times New Roman"/>
          <w:color w:val="000000"/>
          <w:sz w:val="20"/>
          <w:szCs w:val="32"/>
        </w:rPr>
        <w:t>she found her life</w:t>
      </w:r>
      <w:r w:rsidR="001C0342">
        <w:rPr>
          <w:rFonts w:ascii="Verdana" w:eastAsia="Times New Roman" w:hAnsi="Verdana" w:cs="Times New Roman"/>
          <w:color w:val="000000"/>
          <w:sz w:val="20"/>
          <w:szCs w:val="32"/>
        </w:rPr>
        <w:t>’s</w:t>
      </w:r>
      <w:r w:rsidRPr="001C0342">
        <w:rPr>
          <w:rFonts w:ascii="Verdana" w:eastAsia="Times New Roman" w:hAnsi="Verdana" w:cs="Times New Roman"/>
          <w:color w:val="000000"/>
          <w:sz w:val="20"/>
          <w:szCs w:val="32"/>
        </w:rPr>
        <w:t xml:space="preserve"> happiness in seeing that little Aubrey Vair had well cooked variety for dinner, and that their house was the neatest and brightest of all the houses they entered. Aubrey Vair enjoyed the dinners, and was proud of the house, yet nevertheless he mourned because his genius dwindled. Moreover, he grew plump, and corpulence threatened him.</w:t>
      </w:r>
    </w:p>
    <w:p w14:paraId="7DF92784" w14:textId="77777777" w:rsidR="00B12C7E" w:rsidRPr="001C0342" w:rsidRDefault="00B12C7E" w:rsidP="001C0342">
      <w:pPr>
        <w:suppressAutoHyphens/>
        <w:spacing w:after="0" w:line="240" w:lineRule="auto"/>
        <w:ind w:firstLine="283"/>
        <w:jc w:val="both"/>
        <w:rPr>
          <w:rFonts w:ascii="Verdana" w:eastAsia="Times New Roman" w:hAnsi="Verdana" w:cs="Times New Roman"/>
          <w:color w:val="000000"/>
          <w:sz w:val="20"/>
          <w:szCs w:val="32"/>
        </w:rPr>
      </w:pPr>
      <w:r w:rsidRPr="001C0342">
        <w:rPr>
          <w:rFonts w:ascii="Verdana" w:eastAsia="Times New Roman" w:hAnsi="Verdana" w:cs="Times New Roman"/>
          <w:color w:val="000000"/>
          <w:sz w:val="20"/>
          <w:szCs w:val="32"/>
        </w:rPr>
        <w:t>We learn in suffering what we teach in song, and Aubrey Vair knew certainly that his soul could give no creditable crops unless his affections were harrowed. And how to harrow them was the trouble, for Reigate is a moral neighbourhood.</w:t>
      </w:r>
    </w:p>
    <w:p w14:paraId="5A6DDC60" w14:textId="283EA890" w:rsidR="00B12C7E" w:rsidRPr="001C0342" w:rsidRDefault="00B12C7E" w:rsidP="001C0342">
      <w:pPr>
        <w:suppressAutoHyphens/>
        <w:spacing w:after="0" w:line="240" w:lineRule="auto"/>
        <w:ind w:firstLine="283"/>
        <w:jc w:val="both"/>
        <w:rPr>
          <w:rFonts w:ascii="Verdana" w:eastAsia="Times New Roman" w:hAnsi="Verdana" w:cs="Times New Roman"/>
          <w:color w:val="000000"/>
          <w:sz w:val="20"/>
          <w:szCs w:val="32"/>
        </w:rPr>
      </w:pPr>
      <w:r w:rsidRPr="001C0342">
        <w:rPr>
          <w:rFonts w:ascii="Verdana" w:eastAsia="Times New Roman" w:hAnsi="Verdana" w:cs="Times New Roman"/>
          <w:color w:val="000000"/>
          <w:sz w:val="20"/>
          <w:szCs w:val="32"/>
        </w:rPr>
        <w:t>So Aubrey Vair</w:t>
      </w:r>
      <w:r w:rsidR="001C0342">
        <w:rPr>
          <w:rFonts w:ascii="Verdana" w:eastAsia="Times New Roman" w:hAnsi="Verdana" w:cs="Times New Roman"/>
          <w:color w:val="000000"/>
          <w:sz w:val="20"/>
          <w:szCs w:val="32"/>
        </w:rPr>
        <w:t>’s</w:t>
      </w:r>
      <w:r w:rsidRPr="001C0342">
        <w:rPr>
          <w:rFonts w:ascii="Verdana" w:eastAsia="Times New Roman" w:hAnsi="Verdana" w:cs="Times New Roman"/>
          <w:color w:val="000000"/>
          <w:sz w:val="20"/>
          <w:szCs w:val="32"/>
        </w:rPr>
        <w:t xml:space="preserve"> romantic longings blew loose for a time, much as a seedling creeper might, planted in the midst of a flower-bed. But at last, in the fulness of time, the other woman came to the embrace of Aubrey Vair</w:t>
      </w:r>
      <w:r w:rsidR="001C0342">
        <w:rPr>
          <w:rFonts w:ascii="Verdana" w:eastAsia="Times New Roman" w:hAnsi="Verdana" w:cs="Times New Roman"/>
          <w:color w:val="000000"/>
          <w:sz w:val="20"/>
          <w:szCs w:val="32"/>
        </w:rPr>
        <w:t>’s</w:t>
      </w:r>
      <w:r w:rsidRPr="001C0342">
        <w:rPr>
          <w:rFonts w:ascii="Verdana" w:eastAsia="Times New Roman" w:hAnsi="Verdana" w:cs="Times New Roman"/>
          <w:color w:val="000000"/>
          <w:sz w:val="20"/>
          <w:szCs w:val="32"/>
        </w:rPr>
        <w:t xml:space="preserve"> yearning heart-tendrils, and his romantic episode proceeded as is here faithfully written down.</w:t>
      </w:r>
    </w:p>
    <w:p w14:paraId="43AC3E98" w14:textId="23044597" w:rsidR="00B12C7E" w:rsidRPr="001C0342" w:rsidRDefault="00B12C7E" w:rsidP="001C0342">
      <w:pPr>
        <w:suppressAutoHyphens/>
        <w:spacing w:after="0" w:line="240" w:lineRule="auto"/>
        <w:ind w:firstLine="283"/>
        <w:jc w:val="both"/>
        <w:rPr>
          <w:rFonts w:ascii="Verdana" w:eastAsia="Times New Roman" w:hAnsi="Verdana" w:cs="Times New Roman"/>
          <w:color w:val="000000"/>
          <w:sz w:val="20"/>
          <w:szCs w:val="32"/>
        </w:rPr>
      </w:pPr>
      <w:r w:rsidRPr="001C0342">
        <w:rPr>
          <w:rFonts w:ascii="Verdana" w:eastAsia="Times New Roman" w:hAnsi="Verdana" w:cs="Times New Roman"/>
          <w:color w:val="000000"/>
          <w:sz w:val="20"/>
          <w:szCs w:val="32"/>
        </w:rPr>
        <w:t>The other woman was really a girl, and Aubrey Vair met her first at a tennis party at Redhill. Aubrey Vair did not play tennis after the accident to Miss Morton</w:t>
      </w:r>
      <w:r w:rsidR="001C0342">
        <w:rPr>
          <w:rFonts w:ascii="Verdana" w:eastAsia="Times New Roman" w:hAnsi="Verdana" w:cs="Times New Roman"/>
          <w:color w:val="000000"/>
          <w:sz w:val="20"/>
          <w:szCs w:val="32"/>
        </w:rPr>
        <w:t>’s</w:t>
      </w:r>
      <w:r w:rsidRPr="001C0342">
        <w:rPr>
          <w:rFonts w:ascii="Verdana" w:eastAsia="Times New Roman" w:hAnsi="Verdana" w:cs="Times New Roman"/>
          <w:color w:val="000000"/>
          <w:sz w:val="20"/>
          <w:szCs w:val="32"/>
        </w:rPr>
        <w:t xml:space="preserve"> eye, and because latterly it made him pant and get warmer and moister than even a poet should be; and this young lady had only recently arrived in England, and could not play. So they gravitated into the two vacant basket chairs beside Mrs. Bayne</w:t>
      </w:r>
      <w:r w:rsidR="001C0342">
        <w:rPr>
          <w:rFonts w:ascii="Verdana" w:eastAsia="Times New Roman" w:hAnsi="Verdana" w:cs="Times New Roman"/>
          <w:color w:val="000000"/>
          <w:sz w:val="20"/>
          <w:szCs w:val="32"/>
        </w:rPr>
        <w:t>’s</w:t>
      </w:r>
      <w:r w:rsidRPr="001C0342">
        <w:rPr>
          <w:rFonts w:ascii="Verdana" w:eastAsia="Times New Roman" w:hAnsi="Verdana" w:cs="Times New Roman"/>
          <w:color w:val="000000"/>
          <w:sz w:val="20"/>
          <w:szCs w:val="32"/>
        </w:rPr>
        <w:t xml:space="preserve"> deaf aunt, in front of the hollyhocks, and were presently talking at their ease together.</w:t>
      </w:r>
    </w:p>
    <w:p w14:paraId="4E8CFF76" w14:textId="58168401" w:rsidR="001C0342" w:rsidRDefault="00B12C7E" w:rsidP="001C0342">
      <w:pPr>
        <w:suppressAutoHyphens/>
        <w:spacing w:after="0" w:line="240" w:lineRule="auto"/>
        <w:ind w:firstLine="283"/>
        <w:jc w:val="both"/>
        <w:rPr>
          <w:rFonts w:ascii="Verdana" w:eastAsia="Times New Roman" w:hAnsi="Verdana" w:cs="Times New Roman"/>
          <w:color w:val="000000"/>
          <w:sz w:val="20"/>
          <w:szCs w:val="32"/>
        </w:rPr>
      </w:pPr>
      <w:r w:rsidRPr="001C0342">
        <w:rPr>
          <w:rFonts w:ascii="Verdana" w:eastAsia="Times New Roman" w:hAnsi="Verdana" w:cs="Times New Roman"/>
          <w:color w:val="000000"/>
          <w:sz w:val="20"/>
          <w:szCs w:val="32"/>
        </w:rPr>
        <w:t>The other woman</w:t>
      </w:r>
      <w:r w:rsidR="001C0342">
        <w:rPr>
          <w:rFonts w:ascii="Verdana" w:eastAsia="Times New Roman" w:hAnsi="Verdana" w:cs="Times New Roman"/>
          <w:color w:val="000000"/>
          <w:sz w:val="20"/>
          <w:szCs w:val="32"/>
        </w:rPr>
        <w:t>’s</w:t>
      </w:r>
      <w:r w:rsidRPr="001C0342">
        <w:rPr>
          <w:rFonts w:ascii="Verdana" w:eastAsia="Times New Roman" w:hAnsi="Verdana" w:cs="Times New Roman"/>
          <w:color w:val="000000"/>
          <w:sz w:val="20"/>
          <w:szCs w:val="32"/>
        </w:rPr>
        <w:t xml:space="preserve"> name was unpropitious</w:t>
      </w:r>
      <w:r w:rsidR="00E87CBD" w:rsidRPr="001C0342">
        <w:rPr>
          <w:rFonts w:ascii="Verdana" w:eastAsia="Times New Roman" w:hAnsi="Verdana" w:cs="Times New Roman"/>
          <w:color w:val="000000"/>
          <w:sz w:val="20"/>
          <w:szCs w:val="32"/>
        </w:rPr>
        <w:t>—</w:t>
      </w:r>
      <w:r w:rsidRPr="001C0342">
        <w:rPr>
          <w:rFonts w:ascii="Verdana" w:eastAsia="Times New Roman" w:hAnsi="Verdana" w:cs="Times New Roman"/>
          <w:color w:val="000000"/>
          <w:sz w:val="20"/>
          <w:szCs w:val="32"/>
        </w:rPr>
        <w:t>, Miss Smith</w:t>
      </w:r>
      <w:r w:rsidR="00E87CBD" w:rsidRPr="001C0342">
        <w:rPr>
          <w:rFonts w:ascii="Verdana" w:eastAsia="Times New Roman" w:hAnsi="Verdana" w:cs="Times New Roman"/>
          <w:color w:val="000000"/>
          <w:sz w:val="20"/>
          <w:szCs w:val="32"/>
        </w:rPr>
        <w:t>—</w:t>
      </w:r>
      <w:r w:rsidRPr="001C0342">
        <w:rPr>
          <w:rFonts w:ascii="Verdana" w:eastAsia="Times New Roman" w:hAnsi="Verdana" w:cs="Times New Roman"/>
          <w:color w:val="000000"/>
          <w:sz w:val="20"/>
          <w:szCs w:val="32"/>
        </w:rPr>
        <w:t>, but you would never have suspected it from her face and costume. Her parentage was promising, she was an orphan, her mother was a Hindoo, and her father an Indian civil servant; and Aubrey Vair</w:t>
      </w:r>
      <w:r w:rsidR="00E87CBD" w:rsidRPr="001C0342">
        <w:rPr>
          <w:rFonts w:ascii="Verdana" w:eastAsia="Times New Roman" w:hAnsi="Verdana" w:cs="Times New Roman"/>
          <w:color w:val="000000"/>
          <w:sz w:val="20"/>
          <w:szCs w:val="32"/>
        </w:rPr>
        <w:t>—</w:t>
      </w:r>
      <w:r w:rsidRPr="001C0342">
        <w:rPr>
          <w:rFonts w:ascii="Verdana" w:eastAsia="Times New Roman" w:hAnsi="Verdana" w:cs="Times New Roman"/>
          <w:color w:val="000000"/>
          <w:sz w:val="20"/>
          <w:szCs w:val="32"/>
        </w:rPr>
        <w:t>himself a happy mixture of Kelt and Teuton, as indeed, all literary men have to be nowadays</w:t>
      </w:r>
      <w:r w:rsidR="00E87CBD" w:rsidRPr="001C0342">
        <w:rPr>
          <w:rFonts w:ascii="Verdana" w:eastAsia="Times New Roman" w:hAnsi="Verdana" w:cs="Times New Roman"/>
          <w:color w:val="000000"/>
          <w:sz w:val="20"/>
          <w:szCs w:val="32"/>
        </w:rPr>
        <w:t>—</w:t>
      </w:r>
      <w:r w:rsidRPr="001C0342">
        <w:rPr>
          <w:rFonts w:ascii="Verdana" w:eastAsia="Times New Roman" w:hAnsi="Verdana" w:cs="Times New Roman"/>
          <w:color w:val="000000"/>
          <w:sz w:val="20"/>
          <w:szCs w:val="32"/>
        </w:rPr>
        <w:t>naturally believed in the literary consequences of a mixture of races. She was dressed in white. She had finely moulded pale features, great depth of expression, and a cloud of delicately frise black hair over her dark eyes, and she looked at Aubrey Vair with a look half curious and half shy, that contrasted admirably with the stereotyped frankness of your common Reigate girl.</w:t>
      </w:r>
    </w:p>
    <w:p w14:paraId="16F09F9C" w14:textId="052FC7BF" w:rsidR="001C0342" w:rsidRDefault="001C0342" w:rsidP="001C0342">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12C7E" w:rsidRPr="001C0342">
        <w:rPr>
          <w:rFonts w:ascii="Verdana" w:eastAsia="Times New Roman" w:hAnsi="Verdana" w:cs="Times New Roman"/>
          <w:color w:val="000000"/>
          <w:sz w:val="20"/>
          <w:szCs w:val="32"/>
        </w:rPr>
        <w:t>This is a splendid lawn</w:t>
      </w:r>
      <w:r w:rsidR="00E87CBD" w:rsidRPr="001C0342">
        <w:rPr>
          <w:rFonts w:ascii="Verdana" w:eastAsia="Times New Roman" w:hAnsi="Verdana" w:cs="Times New Roman"/>
          <w:color w:val="000000"/>
          <w:sz w:val="20"/>
          <w:szCs w:val="32"/>
        </w:rPr>
        <w:t>—</w:t>
      </w:r>
      <w:r w:rsidR="00B12C7E" w:rsidRPr="001C0342">
        <w:rPr>
          <w:rFonts w:ascii="Verdana" w:eastAsia="Times New Roman" w:hAnsi="Verdana" w:cs="Times New Roman"/>
          <w:color w:val="000000"/>
          <w:sz w:val="20"/>
          <w:szCs w:val="32"/>
        </w:rPr>
        <w:t>the best in Redhill,</w:t>
      </w:r>
      <w:r>
        <w:rPr>
          <w:rFonts w:ascii="Verdana" w:eastAsia="Times New Roman" w:hAnsi="Verdana" w:cs="Times New Roman"/>
          <w:color w:val="000000"/>
          <w:sz w:val="20"/>
          <w:szCs w:val="32"/>
        </w:rPr>
        <w:t xml:space="preserve">” </w:t>
      </w:r>
      <w:r w:rsidR="00B12C7E" w:rsidRPr="001C0342">
        <w:rPr>
          <w:rFonts w:ascii="Verdana" w:eastAsia="Times New Roman" w:hAnsi="Verdana" w:cs="Times New Roman"/>
          <w:color w:val="000000"/>
          <w:sz w:val="20"/>
          <w:szCs w:val="32"/>
        </w:rPr>
        <w:t>said Aubrey Vair in the course of the conversation;</w:t>
      </w:r>
      <w:r>
        <w:rPr>
          <w:rFonts w:ascii="Verdana" w:eastAsia="Times New Roman" w:hAnsi="Verdana" w:cs="Times New Roman"/>
          <w:color w:val="000000"/>
          <w:sz w:val="20"/>
          <w:szCs w:val="32"/>
        </w:rPr>
        <w:t xml:space="preserve"> “</w:t>
      </w:r>
      <w:r w:rsidR="00B12C7E" w:rsidRPr="001C0342">
        <w:rPr>
          <w:rFonts w:ascii="Verdana" w:eastAsia="Times New Roman" w:hAnsi="Verdana" w:cs="Times New Roman"/>
          <w:color w:val="000000"/>
          <w:sz w:val="20"/>
          <w:szCs w:val="32"/>
        </w:rPr>
        <w:t>and I like it all the better because the daisies are spared.</w:t>
      </w:r>
      <w:r>
        <w:rPr>
          <w:rFonts w:ascii="Verdana" w:eastAsia="Times New Roman" w:hAnsi="Verdana" w:cs="Times New Roman"/>
          <w:color w:val="000000"/>
          <w:sz w:val="20"/>
          <w:szCs w:val="32"/>
        </w:rPr>
        <w:t xml:space="preserve">” </w:t>
      </w:r>
      <w:r w:rsidR="00B12C7E" w:rsidRPr="001C0342">
        <w:rPr>
          <w:rFonts w:ascii="Verdana" w:eastAsia="Times New Roman" w:hAnsi="Verdana" w:cs="Times New Roman"/>
          <w:color w:val="000000"/>
          <w:sz w:val="20"/>
          <w:szCs w:val="32"/>
        </w:rPr>
        <w:t>He indicated the daisies with a graceful sweep of his rather elegant hand.</w:t>
      </w:r>
    </w:p>
    <w:p w14:paraId="1C9CFC0E" w14:textId="52A7EBB6" w:rsidR="001C0342" w:rsidRDefault="001C0342" w:rsidP="001C0342">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12C7E" w:rsidRPr="001C0342">
        <w:rPr>
          <w:rFonts w:ascii="Verdana" w:eastAsia="Times New Roman" w:hAnsi="Verdana" w:cs="Times New Roman"/>
          <w:color w:val="000000"/>
          <w:sz w:val="20"/>
          <w:szCs w:val="32"/>
        </w:rPr>
        <w:t>They are sweet little flowers,</w:t>
      </w:r>
      <w:r>
        <w:rPr>
          <w:rFonts w:ascii="Verdana" w:eastAsia="Times New Roman" w:hAnsi="Verdana" w:cs="Times New Roman"/>
          <w:color w:val="000000"/>
          <w:sz w:val="20"/>
          <w:szCs w:val="32"/>
        </w:rPr>
        <w:t xml:space="preserve">” </w:t>
      </w:r>
      <w:r w:rsidR="00B12C7E" w:rsidRPr="001C0342">
        <w:rPr>
          <w:rFonts w:ascii="Verdana" w:eastAsia="Times New Roman" w:hAnsi="Verdana" w:cs="Times New Roman"/>
          <w:color w:val="000000"/>
          <w:sz w:val="20"/>
          <w:szCs w:val="32"/>
        </w:rPr>
        <w:t>said the lady in white,</w:t>
      </w:r>
      <w:r>
        <w:rPr>
          <w:rFonts w:ascii="Verdana" w:eastAsia="Times New Roman" w:hAnsi="Verdana" w:cs="Times New Roman"/>
          <w:color w:val="000000"/>
          <w:sz w:val="20"/>
          <w:szCs w:val="32"/>
        </w:rPr>
        <w:t xml:space="preserve"> “</w:t>
      </w:r>
      <w:r w:rsidR="00B12C7E" w:rsidRPr="001C0342">
        <w:rPr>
          <w:rFonts w:ascii="Verdana" w:eastAsia="Times New Roman" w:hAnsi="Verdana" w:cs="Times New Roman"/>
          <w:color w:val="000000"/>
          <w:sz w:val="20"/>
          <w:szCs w:val="32"/>
        </w:rPr>
        <w:t xml:space="preserve">and I have always associated them with England, chiefly perhaps, through a picture I saw </w:t>
      </w:r>
      <w:r>
        <w:rPr>
          <w:rFonts w:ascii="Verdana" w:eastAsia="Times New Roman" w:hAnsi="Verdana" w:cs="Times New Roman"/>
          <w:color w:val="000000"/>
          <w:sz w:val="20"/>
          <w:szCs w:val="32"/>
        </w:rPr>
        <w:t>’</w:t>
      </w:r>
      <w:r w:rsidR="00B12C7E" w:rsidRPr="001C0342">
        <w:rPr>
          <w:rFonts w:ascii="Verdana" w:eastAsia="Times New Roman" w:hAnsi="Verdana" w:cs="Times New Roman"/>
          <w:color w:val="000000"/>
          <w:sz w:val="20"/>
          <w:szCs w:val="32"/>
        </w:rPr>
        <w:t>over there</w:t>
      </w:r>
      <w:r>
        <w:rPr>
          <w:rFonts w:ascii="Verdana" w:eastAsia="Times New Roman" w:hAnsi="Verdana" w:cs="Times New Roman"/>
          <w:color w:val="000000"/>
          <w:sz w:val="20"/>
          <w:szCs w:val="32"/>
        </w:rPr>
        <w:t>’</w:t>
      </w:r>
      <w:r w:rsidR="00B12C7E" w:rsidRPr="001C0342">
        <w:rPr>
          <w:rFonts w:ascii="Verdana" w:eastAsia="Times New Roman" w:hAnsi="Verdana" w:cs="Times New Roman"/>
          <w:color w:val="000000"/>
          <w:sz w:val="20"/>
          <w:szCs w:val="32"/>
        </w:rPr>
        <w:t xml:space="preserve"> when I was very little, of children making daisy chains. I promised myself that pleasure when I came home. But, alas! I feel now rather too large for such delights.</w:t>
      </w:r>
      <w:r>
        <w:rPr>
          <w:rFonts w:ascii="Verdana" w:eastAsia="Times New Roman" w:hAnsi="Verdana" w:cs="Times New Roman"/>
          <w:color w:val="000000"/>
          <w:sz w:val="20"/>
          <w:szCs w:val="32"/>
        </w:rPr>
        <w:t>”</w:t>
      </w:r>
    </w:p>
    <w:p w14:paraId="0673D752" w14:textId="77777777" w:rsidR="001C0342" w:rsidRDefault="001C0342" w:rsidP="001C0342">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12C7E" w:rsidRPr="001C0342">
        <w:rPr>
          <w:rFonts w:ascii="Verdana" w:eastAsia="Times New Roman" w:hAnsi="Verdana" w:cs="Times New Roman"/>
          <w:color w:val="000000"/>
          <w:sz w:val="20"/>
          <w:szCs w:val="32"/>
        </w:rPr>
        <w:t>I do not see why we should not be able to enjoy these simple pleasures as we grow older</w:t>
      </w:r>
      <w:r w:rsidR="00E87CBD" w:rsidRPr="001C0342">
        <w:rPr>
          <w:rFonts w:ascii="Verdana" w:eastAsia="Times New Roman" w:hAnsi="Verdana" w:cs="Times New Roman"/>
          <w:color w:val="000000"/>
          <w:sz w:val="20"/>
          <w:szCs w:val="32"/>
        </w:rPr>
        <w:t>—</w:t>
      </w:r>
      <w:r w:rsidR="00B12C7E" w:rsidRPr="001C0342">
        <w:rPr>
          <w:rFonts w:ascii="Verdana" w:eastAsia="Times New Roman" w:hAnsi="Verdana" w:cs="Times New Roman"/>
          <w:color w:val="000000"/>
          <w:sz w:val="20"/>
          <w:szCs w:val="32"/>
        </w:rPr>
        <w:t>why our growth should have in it so much forgetting. For my own part</w:t>
      </w:r>
      <w:r w:rsidR="00E87CBD" w:rsidRPr="001C0342">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p>
    <w:p w14:paraId="25C126A9" w14:textId="48D49B2E" w:rsidR="001C0342" w:rsidRDefault="001C0342" w:rsidP="001C0342">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12C7E" w:rsidRPr="001C0342">
        <w:rPr>
          <w:rFonts w:ascii="Verdana" w:eastAsia="Times New Roman" w:hAnsi="Verdana" w:cs="Times New Roman"/>
          <w:color w:val="000000"/>
          <w:sz w:val="20"/>
          <w:szCs w:val="32"/>
        </w:rPr>
        <w:t>Has your wife got Jane</w:t>
      </w:r>
      <w:r>
        <w:rPr>
          <w:rFonts w:ascii="Verdana" w:eastAsia="Times New Roman" w:hAnsi="Verdana" w:cs="Times New Roman"/>
          <w:color w:val="000000"/>
          <w:sz w:val="20"/>
          <w:szCs w:val="32"/>
        </w:rPr>
        <w:t>’s</w:t>
      </w:r>
      <w:r w:rsidR="00B12C7E" w:rsidRPr="001C0342">
        <w:rPr>
          <w:rFonts w:ascii="Verdana" w:eastAsia="Times New Roman" w:hAnsi="Verdana" w:cs="Times New Roman"/>
          <w:color w:val="000000"/>
          <w:sz w:val="20"/>
          <w:szCs w:val="32"/>
        </w:rPr>
        <w:t xml:space="preserve"> recipe for stuffing trout?</w:t>
      </w:r>
      <w:r>
        <w:rPr>
          <w:rFonts w:ascii="Verdana" w:eastAsia="Times New Roman" w:hAnsi="Verdana" w:cs="Times New Roman"/>
          <w:color w:val="000000"/>
          <w:sz w:val="20"/>
          <w:szCs w:val="32"/>
        </w:rPr>
        <w:t xml:space="preserve">” </w:t>
      </w:r>
      <w:r w:rsidR="00B12C7E" w:rsidRPr="001C0342">
        <w:rPr>
          <w:rFonts w:ascii="Verdana" w:eastAsia="Times New Roman" w:hAnsi="Verdana" w:cs="Times New Roman"/>
          <w:color w:val="000000"/>
          <w:sz w:val="20"/>
          <w:szCs w:val="32"/>
        </w:rPr>
        <w:t>asked Mrs. Bayne</w:t>
      </w:r>
      <w:r>
        <w:rPr>
          <w:rFonts w:ascii="Verdana" w:eastAsia="Times New Roman" w:hAnsi="Verdana" w:cs="Times New Roman"/>
          <w:color w:val="000000"/>
          <w:sz w:val="20"/>
          <w:szCs w:val="32"/>
        </w:rPr>
        <w:t>’s</w:t>
      </w:r>
      <w:r w:rsidR="00B12C7E" w:rsidRPr="001C0342">
        <w:rPr>
          <w:rFonts w:ascii="Verdana" w:eastAsia="Times New Roman" w:hAnsi="Verdana" w:cs="Times New Roman"/>
          <w:color w:val="000000"/>
          <w:sz w:val="20"/>
          <w:szCs w:val="32"/>
        </w:rPr>
        <w:t xml:space="preserve"> deaf aunt abruptly.</w:t>
      </w:r>
    </w:p>
    <w:p w14:paraId="4439CC02" w14:textId="278E868A" w:rsidR="001C0342" w:rsidRDefault="001C0342" w:rsidP="001C0342">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12C7E" w:rsidRPr="001C0342">
        <w:rPr>
          <w:rFonts w:ascii="Verdana" w:eastAsia="Times New Roman" w:hAnsi="Verdana" w:cs="Times New Roman"/>
          <w:color w:val="000000"/>
          <w:sz w:val="20"/>
          <w:szCs w:val="32"/>
        </w:rPr>
        <w:t>I really do</w:t>
      </w:r>
      <w:r>
        <w:rPr>
          <w:rFonts w:ascii="Verdana" w:eastAsia="Times New Roman" w:hAnsi="Verdana" w:cs="Times New Roman"/>
          <w:color w:val="000000"/>
          <w:sz w:val="20"/>
          <w:szCs w:val="32"/>
        </w:rPr>
        <w:t>n’t</w:t>
      </w:r>
      <w:r w:rsidR="00B12C7E" w:rsidRPr="001C0342">
        <w:rPr>
          <w:rFonts w:ascii="Verdana" w:eastAsia="Times New Roman" w:hAnsi="Verdana" w:cs="Times New Roman"/>
          <w:color w:val="000000"/>
          <w:sz w:val="20"/>
          <w:szCs w:val="32"/>
        </w:rPr>
        <w:t xml:space="preserve"> know,</w:t>
      </w:r>
      <w:r>
        <w:rPr>
          <w:rFonts w:ascii="Verdana" w:eastAsia="Times New Roman" w:hAnsi="Verdana" w:cs="Times New Roman"/>
          <w:color w:val="000000"/>
          <w:sz w:val="20"/>
          <w:szCs w:val="32"/>
        </w:rPr>
        <w:t xml:space="preserve">” </w:t>
      </w:r>
      <w:r w:rsidR="00B12C7E" w:rsidRPr="001C0342">
        <w:rPr>
          <w:rFonts w:ascii="Verdana" w:eastAsia="Times New Roman" w:hAnsi="Verdana" w:cs="Times New Roman"/>
          <w:color w:val="000000"/>
          <w:sz w:val="20"/>
          <w:szCs w:val="32"/>
        </w:rPr>
        <w:t>said Aubrey Vair.</w:t>
      </w:r>
    </w:p>
    <w:p w14:paraId="27A7230B" w14:textId="5ED235D0" w:rsidR="001C0342" w:rsidRDefault="001C0342" w:rsidP="001C0342">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12C7E" w:rsidRPr="001C0342">
        <w:rPr>
          <w:rFonts w:ascii="Verdana" w:eastAsia="Times New Roman" w:hAnsi="Verdana" w:cs="Times New Roman"/>
          <w:color w:val="000000"/>
          <w:sz w:val="20"/>
          <w:szCs w:val="32"/>
        </w:rPr>
        <w:t>That</w:t>
      </w:r>
      <w:r>
        <w:rPr>
          <w:rFonts w:ascii="Verdana" w:eastAsia="Times New Roman" w:hAnsi="Verdana" w:cs="Times New Roman"/>
          <w:color w:val="000000"/>
          <w:sz w:val="20"/>
          <w:szCs w:val="32"/>
        </w:rPr>
        <w:t>’s</w:t>
      </w:r>
      <w:r w:rsidR="00B12C7E" w:rsidRPr="001C0342">
        <w:rPr>
          <w:rFonts w:ascii="Verdana" w:eastAsia="Times New Roman" w:hAnsi="Verdana" w:cs="Times New Roman"/>
          <w:color w:val="000000"/>
          <w:sz w:val="20"/>
          <w:szCs w:val="32"/>
        </w:rPr>
        <w:t xml:space="preserve"> all right,</w:t>
      </w:r>
      <w:r>
        <w:rPr>
          <w:rFonts w:ascii="Verdana" w:eastAsia="Times New Roman" w:hAnsi="Verdana" w:cs="Times New Roman"/>
          <w:color w:val="000000"/>
          <w:sz w:val="20"/>
          <w:szCs w:val="32"/>
        </w:rPr>
        <w:t xml:space="preserve">” </w:t>
      </w:r>
      <w:r w:rsidR="00B12C7E" w:rsidRPr="001C0342">
        <w:rPr>
          <w:rFonts w:ascii="Verdana" w:eastAsia="Times New Roman" w:hAnsi="Verdana" w:cs="Times New Roman"/>
          <w:color w:val="000000"/>
          <w:sz w:val="20"/>
          <w:szCs w:val="32"/>
        </w:rPr>
        <w:t>said Mrs. Bayne</w:t>
      </w:r>
      <w:r>
        <w:rPr>
          <w:rFonts w:ascii="Verdana" w:eastAsia="Times New Roman" w:hAnsi="Verdana" w:cs="Times New Roman"/>
          <w:color w:val="000000"/>
          <w:sz w:val="20"/>
          <w:szCs w:val="32"/>
        </w:rPr>
        <w:t>’s</w:t>
      </w:r>
      <w:r w:rsidR="00B12C7E" w:rsidRPr="001C0342">
        <w:rPr>
          <w:rFonts w:ascii="Verdana" w:eastAsia="Times New Roman" w:hAnsi="Verdana" w:cs="Times New Roman"/>
          <w:color w:val="000000"/>
          <w:sz w:val="20"/>
          <w:szCs w:val="32"/>
        </w:rPr>
        <w:t xml:space="preserve"> deaf aunt.</w:t>
      </w:r>
      <w:r>
        <w:rPr>
          <w:rFonts w:ascii="Verdana" w:eastAsia="Times New Roman" w:hAnsi="Verdana" w:cs="Times New Roman"/>
          <w:color w:val="000000"/>
          <w:sz w:val="20"/>
          <w:szCs w:val="32"/>
        </w:rPr>
        <w:t xml:space="preserve"> “</w:t>
      </w:r>
      <w:r w:rsidR="00B12C7E" w:rsidRPr="001C0342">
        <w:rPr>
          <w:rFonts w:ascii="Verdana" w:eastAsia="Times New Roman" w:hAnsi="Verdana" w:cs="Times New Roman"/>
          <w:color w:val="000000"/>
          <w:sz w:val="20"/>
          <w:szCs w:val="32"/>
        </w:rPr>
        <w:t>It ought to please even you.</w:t>
      </w:r>
      <w:r>
        <w:rPr>
          <w:rFonts w:ascii="Verdana" w:eastAsia="Times New Roman" w:hAnsi="Verdana" w:cs="Times New Roman"/>
          <w:color w:val="000000"/>
          <w:sz w:val="20"/>
          <w:szCs w:val="32"/>
        </w:rPr>
        <w:t>”</w:t>
      </w:r>
    </w:p>
    <w:p w14:paraId="35ADD758" w14:textId="77777777" w:rsidR="001C0342" w:rsidRDefault="001C0342" w:rsidP="001C0342">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12C7E" w:rsidRPr="001C0342">
        <w:rPr>
          <w:rFonts w:ascii="Verdana" w:eastAsia="Times New Roman" w:hAnsi="Verdana" w:cs="Times New Roman"/>
          <w:color w:val="000000"/>
          <w:sz w:val="20"/>
          <w:szCs w:val="32"/>
        </w:rPr>
        <w:t>Anything will please me,</w:t>
      </w:r>
      <w:r>
        <w:rPr>
          <w:rFonts w:ascii="Verdana" w:eastAsia="Times New Roman" w:hAnsi="Verdana" w:cs="Times New Roman"/>
          <w:color w:val="000000"/>
          <w:sz w:val="20"/>
          <w:szCs w:val="32"/>
        </w:rPr>
        <w:t xml:space="preserve">” </w:t>
      </w:r>
      <w:r w:rsidR="00B12C7E" w:rsidRPr="001C0342">
        <w:rPr>
          <w:rFonts w:ascii="Verdana" w:eastAsia="Times New Roman" w:hAnsi="Verdana" w:cs="Times New Roman"/>
          <w:color w:val="000000"/>
          <w:sz w:val="20"/>
          <w:szCs w:val="32"/>
        </w:rPr>
        <w:t>said Aubrey Vair;</w:t>
      </w:r>
      <w:r>
        <w:rPr>
          <w:rFonts w:ascii="Verdana" w:eastAsia="Times New Roman" w:hAnsi="Verdana" w:cs="Times New Roman"/>
          <w:color w:val="000000"/>
          <w:sz w:val="20"/>
          <w:szCs w:val="32"/>
        </w:rPr>
        <w:t xml:space="preserve"> “</w:t>
      </w:r>
      <w:r w:rsidR="00B12C7E" w:rsidRPr="001C0342">
        <w:rPr>
          <w:rFonts w:ascii="Verdana" w:eastAsia="Times New Roman" w:hAnsi="Verdana" w:cs="Times New Roman"/>
          <w:color w:val="000000"/>
          <w:sz w:val="20"/>
          <w:szCs w:val="32"/>
        </w:rPr>
        <w:t>I care very little</w:t>
      </w:r>
      <w:r w:rsidR="00E87CBD" w:rsidRPr="001C0342">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p>
    <w:p w14:paraId="066CA598" w14:textId="7A2B2096" w:rsidR="001C0342" w:rsidRDefault="001C0342" w:rsidP="001C0342">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12C7E" w:rsidRPr="001C0342">
        <w:rPr>
          <w:rFonts w:ascii="Verdana" w:eastAsia="Times New Roman" w:hAnsi="Verdana" w:cs="Times New Roman"/>
          <w:color w:val="000000"/>
          <w:sz w:val="20"/>
          <w:szCs w:val="32"/>
        </w:rPr>
        <w:t>Oh, it</w:t>
      </w:r>
      <w:r>
        <w:rPr>
          <w:rFonts w:ascii="Verdana" w:eastAsia="Times New Roman" w:hAnsi="Verdana" w:cs="Times New Roman"/>
          <w:color w:val="000000"/>
          <w:sz w:val="20"/>
          <w:szCs w:val="32"/>
        </w:rPr>
        <w:t>’s</w:t>
      </w:r>
      <w:r w:rsidR="00B12C7E" w:rsidRPr="001C0342">
        <w:rPr>
          <w:rFonts w:ascii="Verdana" w:eastAsia="Times New Roman" w:hAnsi="Verdana" w:cs="Times New Roman"/>
          <w:color w:val="000000"/>
          <w:sz w:val="20"/>
          <w:szCs w:val="32"/>
        </w:rPr>
        <w:t xml:space="preserve"> a lovely dish,</w:t>
      </w:r>
      <w:r>
        <w:rPr>
          <w:rFonts w:ascii="Verdana" w:eastAsia="Times New Roman" w:hAnsi="Verdana" w:cs="Times New Roman"/>
          <w:color w:val="000000"/>
          <w:sz w:val="20"/>
          <w:szCs w:val="32"/>
        </w:rPr>
        <w:t xml:space="preserve">” </w:t>
      </w:r>
      <w:r w:rsidR="00B12C7E" w:rsidRPr="001C0342">
        <w:rPr>
          <w:rFonts w:ascii="Verdana" w:eastAsia="Times New Roman" w:hAnsi="Verdana" w:cs="Times New Roman"/>
          <w:color w:val="000000"/>
          <w:sz w:val="20"/>
          <w:szCs w:val="32"/>
        </w:rPr>
        <w:t>said Mrs. Bayne</w:t>
      </w:r>
      <w:r>
        <w:rPr>
          <w:rFonts w:ascii="Verdana" w:eastAsia="Times New Roman" w:hAnsi="Verdana" w:cs="Times New Roman"/>
          <w:color w:val="000000"/>
          <w:sz w:val="20"/>
          <w:szCs w:val="32"/>
        </w:rPr>
        <w:t>’s</w:t>
      </w:r>
      <w:r w:rsidR="00B12C7E" w:rsidRPr="001C0342">
        <w:rPr>
          <w:rFonts w:ascii="Verdana" w:eastAsia="Times New Roman" w:hAnsi="Verdana" w:cs="Times New Roman"/>
          <w:color w:val="000000"/>
          <w:sz w:val="20"/>
          <w:szCs w:val="32"/>
        </w:rPr>
        <w:t xml:space="preserve"> deaf aunt, and relapsed into contemplation.</w:t>
      </w:r>
    </w:p>
    <w:p w14:paraId="35F0D93A" w14:textId="77777777" w:rsidR="001C0342" w:rsidRDefault="001C0342" w:rsidP="001C0342">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12C7E" w:rsidRPr="001C0342">
        <w:rPr>
          <w:rFonts w:ascii="Verdana" w:eastAsia="Times New Roman" w:hAnsi="Verdana" w:cs="Times New Roman"/>
          <w:color w:val="000000"/>
          <w:sz w:val="20"/>
          <w:szCs w:val="32"/>
        </w:rPr>
        <w:t>I was saying,</w:t>
      </w:r>
      <w:r>
        <w:rPr>
          <w:rFonts w:ascii="Verdana" w:eastAsia="Times New Roman" w:hAnsi="Verdana" w:cs="Times New Roman"/>
          <w:color w:val="000000"/>
          <w:sz w:val="20"/>
          <w:szCs w:val="32"/>
        </w:rPr>
        <w:t xml:space="preserve">” </w:t>
      </w:r>
      <w:r w:rsidR="00B12C7E" w:rsidRPr="001C0342">
        <w:rPr>
          <w:rFonts w:ascii="Verdana" w:eastAsia="Times New Roman" w:hAnsi="Verdana" w:cs="Times New Roman"/>
          <w:color w:val="000000"/>
          <w:sz w:val="20"/>
          <w:szCs w:val="32"/>
        </w:rPr>
        <w:t>said Aubrey Vair,</w:t>
      </w:r>
      <w:r>
        <w:rPr>
          <w:rFonts w:ascii="Verdana" w:eastAsia="Times New Roman" w:hAnsi="Verdana" w:cs="Times New Roman"/>
          <w:color w:val="000000"/>
          <w:sz w:val="20"/>
          <w:szCs w:val="32"/>
        </w:rPr>
        <w:t xml:space="preserve"> “</w:t>
      </w:r>
      <w:r w:rsidR="00B12C7E" w:rsidRPr="001C0342">
        <w:rPr>
          <w:rFonts w:ascii="Verdana" w:eastAsia="Times New Roman" w:hAnsi="Verdana" w:cs="Times New Roman"/>
          <w:color w:val="000000"/>
          <w:sz w:val="20"/>
          <w:szCs w:val="32"/>
        </w:rPr>
        <w:t>that I think I still find my keenest pleasures in childish pastimes. I have a little nephew that I see a great deal of, and when we fly kites together, I am sure it would be hard to tell which of us is the happier. By the bye, you should get at your daisy chains in that way. Beguile some little girl.</w:t>
      </w:r>
      <w:r>
        <w:rPr>
          <w:rFonts w:ascii="Verdana" w:eastAsia="Times New Roman" w:hAnsi="Verdana" w:cs="Times New Roman"/>
          <w:color w:val="000000"/>
          <w:sz w:val="20"/>
          <w:szCs w:val="32"/>
        </w:rPr>
        <w:t>”</w:t>
      </w:r>
    </w:p>
    <w:p w14:paraId="354CE523" w14:textId="7AD461D2" w:rsidR="001C0342" w:rsidRDefault="001C0342" w:rsidP="001C0342">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12C7E" w:rsidRPr="001C0342">
        <w:rPr>
          <w:rFonts w:ascii="Verdana" w:eastAsia="Times New Roman" w:hAnsi="Verdana" w:cs="Times New Roman"/>
          <w:color w:val="000000"/>
          <w:sz w:val="20"/>
          <w:szCs w:val="32"/>
        </w:rPr>
        <w:t xml:space="preserve">But I did. I took that Morton mite for a walk in the meadows, and timidly broached the subject. And she reproached me suggesting </w:t>
      </w:r>
      <w:r>
        <w:rPr>
          <w:rFonts w:ascii="Verdana" w:eastAsia="Times New Roman" w:hAnsi="Verdana" w:cs="Times New Roman"/>
          <w:color w:val="000000"/>
          <w:sz w:val="20"/>
          <w:szCs w:val="32"/>
        </w:rPr>
        <w:t>’</w:t>
      </w:r>
      <w:r w:rsidR="00B12C7E" w:rsidRPr="001C0342">
        <w:rPr>
          <w:rFonts w:ascii="Verdana" w:eastAsia="Times New Roman" w:hAnsi="Verdana" w:cs="Times New Roman"/>
          <w:color w:val="000000"/>
          <w:sz w:val="20"/>
          <w:szCs w:val="32"/>
        </w:rPr>
        <w:t>frivolous pursuits.</w:t>
      </w:r>
      <w:r>
        <w:rPr>
          <w:rFonts w:ascii="Verdana" w:eastAsia="Times New Roman" w:hAnsi="Verdana" w:cs="Times New Roman"/>
          <w:color w:val="000000"/>
          <w:sz w:val="20"/>
          <w:szCs w:val="32"/>
        </w:rPr>
        <w:t>’</w:t>
      </w:r>
      <w:r w:rsidR="00B12C7E" w:rsidRPr="001C0342">
        <w:rPr>
          <w:rFonts w:ascii="Verdana" w:eastAsia="Times New Roman" w:hAnsi="Verdana" w:cs="Times New Roman"/>
          <w:color w:val="000000"/>
          <w:sz w:val="20"/>
          <w:szCs w:val="32"/>
        </w:rPr>
        <w:t xml:space="preserve"> It was a horrible disappointment.</w:t>
      </w:r>
      <w:r>
        <w:rPr>
          <w:rFonts w:ascii="Verdana" w:eastAsia="Times New Roman" w:hAnsi="Verdana" w:cs="Times New Roman"/>
          <w:color w:val="000000"/>
          <w:sz w:val="20"/>
          <w:szCs w:val="32"/>
        </w:rPr>
        <w:t>”</w:t>
      </w:r>
    </w:p>
    <w:p w14:paraId="2128D59E" w14:textId="73CA5C89" w:rsidR="001C0342" w:rsidRDefault="001C0342" w:rsidP="001C0342">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12C7E" w:rsidRPr="001C0342">
        <w:rPr>
          <w:rFonts w:ascii="Verdana" w:eastAsia="Times New Roman" w:hAnsi="Verdana" w:cs="Times New Roman"/>
          <w:color w:val="000000"/>
          <w:sz w:val="20"/>
          <w:szCs w:val="32"/>
        </w:rPr>
        <w:t>The governess here,</w:t>
      </w:r>
      <w:r>
        <w:rPr>
          <w:rFonts w:ascii="Verdana" w:eastAsia="Times New Roman" w:hAnsi="Verdana" w:cs="Times New Roman"/>
          <w:color w:val="000000"/>
          <w:sz w:val="20"/>
          <w:szCs w:val="32"/>
        </w:rPr>
        <w:t xml:space="preserve">” </w:t>
      </w:r>
      <w:r w:rsidR="00B12C7E" w:rsidRPr="001C0342">
        <w:rPr>
          <w:rFonts w:ascii="Verdana" w:eastAsia="Times New Roman" w:hAnsi="Verdana" w:cs="Times New Roman"/>
          <w:color w:val="000000"/>
          <w:sz w:val="20"/>
          <w:szCs w:val="32"/>
        </w:rPr>
        <w:t>said Aubrey Vair,</w:t>
      </w:r>
      <w:r>
        <w:rPr>
          <w:rFonts w:ascii="Verdana" w:eastAsia="Times New Roman" w:hAnsi="Verdana" w:cs="Times New Roman"/>
          <w:color w:val="000000"/>
          <w:sz w:val="20"/>
          <w:szCs w:val="32"/>
        </w:rPr>
        <w:t xml:space="preserve"> “</w:t>
      </w:r>
      <w:r w:rsidR="00B12C7E" w:rsidRPr="001C0342">
        <w:rPr>
          <w:rFonts w:ascii="Verdana" w:eastAsia="Times New Roman" w:hAnsi="Verdana" w:cs="Times New Roman"/>
          <w:color w:val="000000"/>
          <w:sz w:val="20"/>
          <w:szCs w:val="32"/>
        </w:rPr>
        <w:t>is robbing that child of its youth in a terrible way. What will a life be that has no childhood at the beginning?</w:t>
      </w:r>
    </w:p>
    <w:p w14:paraId="18B2E9E6" w14:textId="77777777" w:rsidR="001C0342" w:rsidRDefault="001C0342" w:rsidP="001C0342">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12C7E" w:rsidRPr="001C0342">
        <w:rPr>
          <w:rFonts w:ascii="Verdana" w:eastAsia="Times New Roman" w:hAnsi="Verdana" w:cs="Times New Roman"/>
          <w:color w:val="000000"/>
          <w:sz w:val="20"/>
          <w:szCs w:val="32"/>
        </w:rPr>
        <w:t>Some human beings are never young,</w:t>
      </w:r>
      <w:r>
        <w:rPr>
          <w:rFonts w:ascii="Verdana" w:eastAsia="Times New Roman" w:hAnsi="Verdana" w:cs="Times New Roman"/>
          <w:color w:val="000000"/>
          <w:sz w:val="20"/>
          <w:szCs w:val="32"/>
        </w:rPr>
        <w:t xml:space="preserve">” </w:t>
      </w:r>
      <w:r w:rsidR="00B12C7E" w:rsidRPr="001C0342">
        <w:rPr>
          <w:rFonts w:ascii="Verdana" w:eastAsia="Times New Roman" w:hAnsi="Verdana" w:cs="Times New Roman"/>
          <w:color w:val="000000"/>
          <w:sz w:val="20"/>
          <w:szCs w:val="32"/>
        </w:rPr>
        <w:t>he continued,</w:t>
      </w:r>
      <w:r>
        <w:rPr>
          <w:rFonts w:ascii="Verdana" w:eastAsia="Times New Roman" w:hAnsi="Verdana" w:cs="Times New Roman"/>
          <w:color w:val="000000"/>
          <w:sz w:val="20"/>
          <w:szCs w:val="32"/>
        </w:rPr>
        <w:t xml:space="preserve"> “</w:t>
      </w:r>
      <w:r w:rsidR="00B12C7E" w:rsidRPr="001C0342">
        <w:rPr>
          <w:rFonts w:ascii="Verdana" w:eastAsia="Times New Roman" w:hAnsi="Verdana" w:cs="Times New Roman"/>
          <w:color w:val="000000"/>
          <w:sz w:val="20"/>
          <w:szCs w:val="32"/>
        </w:rPr>
        <w:t>and they never grow up. They lead absolutely colourless lives. They are</w:t>
      </w:r>
      <w:r w:rsidR="00E87CBD" w:rsidRPr="001C0342">
        <w:rPr>
          <w:rFonts w:ascii="Verdana" w:eastAsia="Times New Roman" w:hAnsi="Verdana" w:cs="Times New Roman"/>
          <w:color w:val="000000"/>
          <w:sz w:val="20"/>
          <w:szCs w:val="32"/>
        </w:rPr>
        <w:t>—</w:t>
      </w:r>
      <w:r w:rsidR="00B12C7E" w:rsidRPr="001C0342">
        <w:rPr>
          <w:rFonts w:ascii="Verdana" w:eastAsia="Times New Roman" w:hAnsi="Verdana" w:cs="Times New Roman"/>
          <w:color w:val="000000"/>
          <w:sz w:val="20"/>
          <w:szCs w:val="32"/>
        </w:rPr>
        <w:t>they are etiolated. They never love, and never feel the loss of it. They are</w:t>
      </w:r>
      <w:r w:rsidR="00E87CBD" w:rsidRPr="001C0342">
        <w:rPr>
          <w:rFonts w:ascii="Verdana" w:eastAsia="Times New Roman" w:hAnsi="Verdana" w:cs="Times New Roman"/>
          <w:color w:val="000000"/>
          <w:sz w:val="20"/>
          <w:szCs w:val="32"/>
        </w:rPr>
        <w:t>—</w:t>
      </w:r>
      <w:r w:rsidR="00B12C7E" w:rsidRPr="001C0342">
        <w:rPr>
          <w:rFonts w:ascii="Verdana" w:eastAsia="Times New Roman" w:hAnsi="Verdana" w:cs="Times New Roman"/>
          <w:color w:val="000000"/>
          <w:sz w:val="20"/>
          <w:szCs w:val="32"/>
        </w:rPr>
        <w:t>for the moment I can think of no better image</w:t>
      </w:r>
      <w:r w:rsidR="00E87CBD" w:rsidRPr="001C0342">
        <w:rPr>
          <w:rFonts w:ascii="Verdana" w:eastAsia="Times New Roman" w:hAnsi="Verdana" w:cs="Times New Roman"/>
          <w:color w:val="000000"/>
          <w:sz w:val="20"/>
          <w:szCs w:val="32"/>
        </w:rPr>
        <w:t>—</w:t>
      </w:r>
      <w:r w:rsidR="00B12C7E" w:rsidRPr="001C0342">
        <w:rPr>
          <w:rFonts w:ascii="Verdana" w:eastAsia="Times New Roman" w:hAnsi="Verdana" w:cs="Times New Roman"/>
          <w:color w:val="000000"/>
          <w:sz w:val="20"/>
          <w:szCs w:val="32"/>
        </w:rPr>
        <w:t>they are human flower-pots, in which no soul has been planted. But a human soul properly growing must begin in a fresh childishness.</w:t>
      </w:r>
      <w:r>
        <w:rPr>
          <w:rFonts w:ascii="Verdana" w:eastAsia="Times New Roman" w:hAnsi="Verdana" w:cs="Times New Roman"/>
          <w:color w:val="000000"/>
          <w:sz w:val="20"/>
          <w:szCs w:val="32"/>
        </w:rPr>
        <w:t>”</w:t>
      </w:r>
    </w:p>
    <w:p w14:paraId="50D66920" w14:textId="77777777" w:rsidR="001C0342" w:rsidRDefault="001C0342" w:rsidP="001C0342">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12C7E" w:rsidRPr="001C0342">
        <w:rPr>
          <w:rFonts w:ascii="Verdana" w:eastAsia="Times New Roman" w:hAnsi="Verdana" w:cs="Times New Roman"/>
          <w:color w:val="000000"/>
          <w:sz w:val="20"/>
          <w:szCs w:val="32"/>
        </w:rPr>
        <w:t>Yes,</w:t>
      </w:r>
      <w:r>
        <w:rPr>
          <w:rFonts w:ascii="Verdana" w:eastAsia="Times New Roman" w:hAnsi="Verdana" w:cs="Times New Roman"/>
          <w:color w:val="000000"/>
          <w:sz w:val="20"/>
          <w:szCs w:val="32"/>
        </w:rPr>
        <w:t xml:space="preserve">” </w:t>
      </w:r>
      <w:r w:rsidR="00B12C7E" w:rsidRPr="001C0342">
        <w:rPr>
          <w:rFonts w:ascii="Verdana" w:eastAsia="Times New Roman" w:hAnsi="Verdana" w:cs="Times New Roman"/>
          <w:color w:val="000000"/>
          <w:sz w:val="20"/>
          <w:szCs w:val="32"/>
        </w:rPr>
        <w:t>said the dark lady thoughtfully,</w:t>
      </w:r>
      <w:r>
        <w:rPr>
          <w:rFonts w:ascii="Verdana" w:eastAsia="Times New Roman" w:hAnsi="Verdana" w:cs="Times New Roman"/>
          <w:color w:val="000000"/>
          <w:sz w:val="20"/>
          <w:szCs w:val="32"/>
        </w:rPr>
        <w:t xml:space="preserve"> “</w:t>
      </w:r>
      <w:r w:rsidR="00B12C7E" w:rsidRPr="001C0342">
        <w:rPr>
          <w:rFonts w:ascii="Verdana" w:eastAsia="Times New Roman" w:hAnsi="Verdana" w:cs="Times New Roman"/>
          <w:color w:val="000000"/>
          <w:sz w:val="20"/>
          <w:szCs w:val="32"/>
        </w:rPr>
        <w:t>a careless childhood, running wild almost. That should be the beginning.</w:t>
      </w:r>
      <w:r>
        <w:rPr>
          <w:rFonts w:ascii="Verdana" w:eastAsia="Times New Roman" w:hAnsi="Verdana" w:cs="Times New Roman"/>
          <w:color w:val="000000"/>
          <w:sz w:val="20"/>
          <w:szCs w:val="32"/>
        </w:rPr>
        <w:t>”</w:t>
      </w:r>
    </w:p>
    <w:p w14:paraId="2947CFE3" w14:textId="77777777" w:rsidR="001C0342" w:rsidRDefault="001C0342" w:rsidP="001C0342">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12C7E" w:rsidRPr="001C0342">
        <w:rPr>
          <w:rFonts w:ascii="Verdana" w:eastAsia="Times New Roman" w:hAnsi="Verdana" w:cs="Times New Roman"/>
          <w:color w:val="000000"/>
          <w:sz w:val="20"/>
          <w:szCs w:val="32"/>
        </w:rPr>
        <w:t>Then we pass through the wonder and diffidence of youth.</w:t>
      </w:r>
      <w:r>
        <w:rPr>
          <w:rFonts w:ascii="Verdana" w:eastAsia="Times New Roman" w:hAnsi="Verdana" w:cs="Times New Roman"/>
          <w:color w:val="000000"/>
          <w:sz w:val="20"/>
          <w:szCs w:val="32"/>
        </w:rPr>
        <w:t>”</w:t>
      </w:r>
    </w:p>
    <w:p w14:paraId="4D113CF9" w14:textId="77777777" w:rsidR="001C0342" w:rsidRDefault="001C0342" w:rsidP="001C0342">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12C7E" w:rsidRPr="001C0342">
        <w:rPr>
          <w:rFonts w:ascii="Verdana" w:eastAsia="Times New Roman" w:hAnsi="Verdana" w:cs="Times New Roman"/>
          <w:color w:val="000000"/>
          <w:sz w:val="20"/>
          <w:szCs w:val="32"/>
        </w:rPr>
        <w:t>To strength and action,</w:t>
      </w:r>
      <w:r>
        <w:rPr>
          <w:rFonts w:ascii="Verdana" w:eastAsia="Times New Roman" w:hAnsi="Verdana" w:cs="Times New Roman"/>
          <w:color w:val="000000"/>
          <w:sz w:val="20"/>
          <w:szCs w:val="32"/>
        </w:rPr>
        <w:t xml:space="preserve">” </w:t>
      </w:r>
      <w:r w:rsidR="00B12C7E" w:rsidRPr="001C0342">
        <w:rPr>
          <w:rFonts w:ascii="Verdana" w:eastAsia="Times New Roman" w:hAnsi="Verdana" w:cs="Times New Roman"/>
          <w:color w:val="000000"/>
          <w:sz w:val="20"/>
          <w:szCs w:val="32"/>
        </w:rPr>
        <w:t>said the dark lady. Her dreamy eyes were fixed on the Downs, and her fingers tightened on her knees as she spoke.</w:t>
      </w:r>
      <w:r>
        <w:rPr>
          <w:rFonts w:ascii="Verdana" w:eastAsia="Times New Roman" w:hAnsi="Verdana" w:cs="Times New Roman"/>
          <w:color w:val="000000"/>
          <w:sz w:val="20"/>
          <w:szCs w:val="32"/>
        </w:rPr>
        <w:t xml:space="preserve"> “</w:t>
      </w:r>
      <w:r w:rsidR="00B12C7E" w:rsidRPr="001C0342">
        <w:rPr>
          <w:rFonts w:ascii="Verdana" w:eastAsia="Times New Roman" w:hAnsi="Verdana" w:cs="Times New Roman"/>
          <w:color w:val="000000"/>
          <w:sz w:val="20"/>
          <w:szCs w:val="32"/>
        </w:rPr>
        <w:t>Ah, it is a grand thing to live</w:t>
      </w:r>
      <w:r w:rsidR="00E87CBD" w:rsidRPr="001C0342">
        <w:rPr>
          <w:rFonts w:ascii="Verdana" w:eastAsia="Times New Roman" w:hAnsi="Verdana" w:cs="Times New Roman"/>
          <w:color w:val="000000"/>
          <w:sz w:val="20"/>
          <w:szCs w:val="32"/>
        </w:rPr>
        <w:t>—</w:t>
      </w:r>
      <w:r w:rsidR="00B12C7E" w:rsidRPr="001C0342">
        <w:rPr>
          <w:rFonts w:ascii="Verdana" w:eastAsia="Times New Roman" w:hAnsi="Verdana" w:cs="Times New Roman"/>
          <w:color w:val="000000"/>
          <w:sz w:val="20"/>
          <w:szCs w:val="32"/>
        </w:rPr>
        <w:t>as a man does</w:t>
      </w:r>
      <w:r w:rsidR="00E87CBD" w:rsidRPr="001C0342">
        <w:rPr>
          <w:rFonts w:ascii="Verdana" w:eastAsia="Times New Roman" w:hAnsi="Verdana" w:cs="Times New Roman"/>
          <w:color w:val="000000"/>
          <w:sz w:val="20"/>
          <w:szCs w:val="32"/>
        </w:rPr>
        <w:t>—</w:t>
      </w:r>
      <w:r w:rsidR="00B12C7E" w:rsidRPr="001C0342">
        <w:rPr>
          <w:rFonts w:ascii="Verdana" w:eastAsia="Times New Roman" w:hAnsi="Verdana" w:cs="Times New Roman"/>
          <w:color w:val="000000"/>
          <w:sz w:val="20"/>
          <w:szCs w:val="32"/>
        </w:rPr>
        <w:t>self-reliant and free.</w:t>
      </w:r>
      <w:r>
        <w:rPr>
          <w:rFonts w:ascii="Verdana" w:eastAsia="Times New Roman" w:hAnsi="Verdana" w:cs="Times New Roman"/>
          <w:color w:val="000000"/>
          <w:sz w:val="20"/>
          <w:szCs w:val="32"/>
        </w:rPr>
        <w:t>”</w:t>
      </w:r>
    </w:p>
    <w:p w14:paraId="71C5AC39" w14:textId="77777777" w:rsidR="001C0342" w:rsidRDefault="001C0342" w:rsidP="001C0342">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12C7E" w:rsidRPr="001C0342">
        <w:rPr>
          <w:rFonts w:ascii="Verdana" w:eastAsia="Times New Roman" w:hAnsi="Verdana" w:cs="Times New Roman"/>
          <w:color w:val="000000"/>
          <w:sz w:val="20"/>
          <w:szCs w:val="32"/>
        </w:rPr>
        <w:t>And so at last,</w:t>
      </w:r>
      <w:r>
        <w:rPr>
          <w:rFonts w:ascii="Verdana" w:eastAsia="Times New Roman" w:hAnsi="Verdana" w:cs="Times New Roman"/>
          <w:color w:val="000000"/>
          <w:sz w:val="20"/>
          <w:szCs w:val="32"/>
        </w:rPr>
        <w:t xml:space="preserve">” </w:t>
      </w:r>
      <w:r w:rsidR="00B12C7E" w:rsidRPr="001C0342">
        <w:rPr>
          <w:rFonts w:ascii="Verdana" w:eastAsia="Times New Roman" w:hAnsi="Verdana" w:cs="Times New Roman"/>
          <w:color w:val="000000"/>
          <w:sz w:val="20"/>
          <w:szCs w:val="32"/>
        </w:rPr>
        <w:t>said Aubrey Vair,</w:t>
      </w:r>
      <w:r>
        <w:rPr>
          <w:rFonts w:ascii="Verdana" w:eastAsia="Times New Roman" w:hAnsi="Verdana" w:cs="Times New Roman"/>
          <w:color w:val="000000"/>
          <w:sz w:val="20"/>
          <w:szCs w:val="32"/>
        </w:rPr>
        <w:t xml:space="preserve"> “</w:t>
      </w:r>
      <w:r w:rsidR="00B12C7E" w:rsidRPr="001C0342">
        <w:rPr>
          <w:rFonts w:ascii="Verdana" w:eastAsia="Times New Roman" w:hAnsi="Verdana" w:cs="Times New Roman"/>
          <w:color w:val="000000"/>
          <w:sz w:val="20"/>
          <w:szCs w:val="32"/>
        </w:rPr>
        <w:t>come to the culmination and crown of life.</w:t>
      </w:r>
      <w:r>
        <w:rPr>
          <w:rFonts w:ascii="Verdana" w:eastAsia="Times New Roman" w:hAnsi="Verdana" w:cs="Times New Roman"/>
          <w:color w:val="000000"/>
          <w:sz w:val="20"/>
          <w:szCs w:val="32"/>
        </w:rPr>
        <w:t xml:space="preserve">” </w:t>
      </w:r>
      <w:r w:rsidR="00B12C7E" w:rsidRPr="001C0342">
        <w:rPr>
          <w:rFonts w:ascii="Verdana" w:eastAsia="Times New Roman" w:hAnsi="Verdana" w:cs="Times New Roman"/>
          <w:color w:val="000000"/>
          <w:sz w:val="20"/>
          <w:szCs w:val="32"/>
        </w:rPr>
        <w:t>He paused and glanced hastily at her. Then he dropped his voice almost to a whisper</w:t>
      </w:r>
      <w:r w:rsidR="00E87CBD" w:rsidRPr="001C0342">
        <w:rPr>
          <w:rFonts w:ascii="Verdana" w:eastAsia="Times New Roman" w:hAnsi="Verdana" w:cs="Times New Roman"/>
          <w:color w:val="000000"/>
          <w:sz w:val="20"/>
          <w:szCs w:val="32"/>
        </w:rPr>
        <w:t>—</w:t>
      </w:r>
      <w:r w:rsidR="00B12C7E" w:rsidRPr="001C0342">
        <w:rPr>
          <w:rFonts w:ascii="Verdana" w:eastAsia="Times New Roman" w:hAnsi="Verdana" w:cs="Times New Roman"/>
          <w:color w:val="000000"/>
          <w:sz w:val="20"/>
          <w:szCs w:val="32"/>
        </w:rPr>
        <w:t>"And the culmination of life is love.</w:t>
      </w:r>
      <w:r>
        <w:rPr>
          <w:rFonts w:ascii="Verdana" w:eastAsia="Times New Roman" w:hAnsi="Verdana" w:cs="Times New Roman"/>
          <w:color w:val="000000"/>
          <w:sz w:val="20"/>
          <w:szCs w:val="32"/>
        </w:rPr>
        <w:t>”</w:t>
      </w:r>
    </w:p>
    <w:p w14:paraId="4CAAF1B7" w14:textId="295D0CED" w:rsidR="00B12C7E" w:rsidRPr="001C0342" w:rsidRDefault="00B12C7E" w:rsidP="001C0342">
      <w:pPr>
        <w:suppressAutoHyphens/>
        <w:spacing w:after="0" w:line="240" w:lineRule="auto"/>
        <w:ind w:firstLine="283"/>
        <w:jc w:val="both"/>
        <w:rPr>
          <w:rFonts w:ascii="Verdana" w:eastAsia="Times New Roman" w:hAnsi="Verdana" w:cs="Times New Roman"/>
          <w:color w:val="000000"/>
          <w:sz w:val="20"/>
          <w:szCs w:val="32"/>
        </w:rPr>
      </w:pPr>
      <w:r w:rsidRPr="001C0342">
        <w:rPr>
          <w:rFonts w:ascii="Verdana" w:eastAsia="Times New Roman" w:hAnsi="Verdana" w:cs="Times New Roman"/>
          <w:color w:val="000000"/>
          <w:sz w:val="20"/>
          <w:szCs w:val="32"/>
        </w:rPr>
        <w:t>Their eyes met for a moment, but she looked away at once. Aubrey Vair felt a peculiar thrill and a catching in his breath, but his emotions were too complex for analysis. He had a certain sense of surprise also, at the way his conversation had developed.</w:t>
      </w:r>
    </w:p>
    <w:p w14:paraId="3A140865" w14:textId="2F99D2C4" w:rsidR="001C0342" w:rsidRDefault="00B12C7E" w:rsidP="001C0342">
      <w:pPr>
        <w:suppressAutoHyphens/>
        <w:spacing w:after="0" w:line="240" w:lineRule="auto"/>
        <w:ind w:firstLine="283"/>
        <w:jc w:val="both"/>
        <w:rPr>
          <w:rFonts w:ascii="Verdana" w:eastAsia="Times New Roman" w:hAnsi="Verdana" w:cs="Times New Roman"/>
          <w:color w:val="000000"/>
          <w:sz w:val="20"/>
          <w:szCs w:val="32"/>
        </w:rPr>
      </w:pPr>
      <w:r w:rsidRPr="001C0342">
        <w:rPr>
          <w:rFonts w:ascii="Verdana" w:eastAsia="Times New Roman" w:hAnsi="Verdana" w:cs="Times New Roman"/>
          <w:color w:val="000000"/>
          <w:sz w:val="20"/>
          <w:szCs w:val="32"/>
        </w:rPr>
        <w:t>Mrs. Bayne</w:t>
      </w:r>
      <w:r w:rsidR="001C0342">
        <w:rPr>
          <w:rFonts w:ascii="Verdana" w:eastAsia="Times New Roman" w:hAnsi="Verdana" w:cs="Times New Roman"/>
          <w:color w:val="000000"/>
          <w:sz w:val="20"/>
          <w:szCs w:val="32"/>
        </w:rPr>
        <w:t>’s</w:t>
      </w:r>
      <w:r w:rsidRPr="001C0342">
        <w:rPr>
          <w:rFonts w:ascii="Verdana" w:eastAsia="Times New Roman" w:hAnsi="Verdana" w:cs="Times New Roman"/>
          <w:color w:val="000000"/>
          <w:sz w:val="20"/>
          <w:szCs w:val="32"/>
        </w:rPr>
        <w:t xml:space="preserve"> deaf aunt suddenly dug him in the chest with her ear-trumpet, and someone at tennis bawled,</w:t>
      </w:r>
      <w:r w:rsidR="001C0342">
        <w:rPr>
          <w:rFonts w:ascii="Verdana" w:eastAsia="Times New Roman" w:hAnsi="Verdana" w:cs="Times New Roman"/>
          <w:color w:val="000000"/>
          <w:sz w:val="20"/>
          <w:szCs w:val="32"/>
        </w:rPr>
        <w:t xml:space="preserve"> “</w:t>
      </w:r>
      <w:r w:rsidRPr="001C0342">
        <w:rPr>
          <w:rFonts w:ascii="Verdana" w:eastAsia="Times New Roman" w:hAnsi="Verdana" w:cs="Times New Roman"/>
          <w:color w:val="000000"/>
          <w:sz w:val="20"/>
          <w:szCs w:val="32"/>
        </w:rPr>
        <w:t>Love all!</w:t>
      </w:r>
      <w:r w:rsidR="001C0342">
        <w:rPr>
          <w:rFonts w:ascii="Verdana" w:eastAsia="Times New Roman" w:hAnsi="Verdana" w:cs="Times New Roman"/>
          <w:color w:val="000000"/>
          <w:sz w:val="20"/>
          <w:szCs w:val="32"/>
        </w:rPr>
        <w:t>”</w:t>
      </w:r>
    </w:p>
    <w:p w14:paraId="2A1A91D8" w14:textId="3166E870" w:rsidR="001C0342" w:rsidRDefault="001C0342" w:rsidP="001C0342">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12C7E" w:rsidRPr="001C0342">
        <w:rPr>
          <w:rFonts w:ascii="Verdana" w:eastAsia="Times New Roman" w:hAnsi="Verdana" w:cs="Times New Roman"/>
          <w:color w:val="000000"/>
          <w:sz w:val="20"/>
          <w:szCs w:val="32"/>
        </w:rPr>
        <w:t>Did I tell you Jane</w:t>
      </w:r>
      <w:r>
        <w:rPr>
          <w:rFonts w:ascii="Verdana" w:eastAsia="Times New Roman" w:hAnsi="Verdana" w:cs="Times New Roman"/>
          <w:color w:val="000000"/>
          <w:sz w:val="20"/>
          <w:szCs w:val="32"/>
        </w:rPr>
        <w:t>’s</w:t>
      </w:r>
      <w:r w:rsidR="00B12C7E" w:rsidRPr="001C0342">
        <w:rPr>
          <w:rFonts w:ascii="Verdana" w:eastAsia="Times New Roman" w:hAnsi="Verdana" w:cs="Times New Roman"/>
          <w:color w:val="000000"/>
          <w:sz w:val="20"/>
          <w:szCs w:val="32"/>
        </w:rPr>
        <w:t xml:space="preserve"> girls have had scarlet fever?</w:t>
      </w:r>
      <w:r>
        <w:rPr>
          <w:rFonts w:ascii="Verdana" w:eastAsia="Times New Roman" w:hAnsi="Verdana" w:cs="Times New Roman"/>
          <w:color w:val="000000"/>
          <w:sz w:val="20"/>
          <w:szCs w:val="32"/>
        </w:rPr>
        <w:t xml:space="preserve">” </w:t>
      </w:r>
      <w:r w:rsidR="00B12C7E" w:rsidRPr="001C0342">
        <w:rPr>
          <w:rFonts w:ascii="Verdana" w:eastAsia="Times New Roman" w:hAnsi="Verdana" w:cs="Times New Roman"/>
          <w:color w:val="000000"/>
          <w:sz w:val="20"/>
          <w:szCs w:val="32"/>
        </w:rPr>
        <w:t>asked Mrs. Bayne</w:t>
      </w:r>
      <w:r>
        <w:rPr>
          <w:rFonts w:ascii="Verdana" w:eastAsia="Times New Roman" w:hAnsi="Verdana" w:cs="Times New Roman"/>
          <w:color w:val="000000"/>
          <w:sz w:val="20"/>
          <w:szCs w:val="32"/>
        </w:rPr>
        <w:t>’s</w:t>
      </w:r>
      <w:r w:rsidR="00B12C7E" w:rsidRPr="001C0342">
        <w:rPr>
          <w:rFonts w:ascii="Verdana" w:eastAsia="Times New Roman" w:hAnsi="Verdana" w:cs="Times New Roman"/>
          <w:color w:val="000000"/>
          <w:sz w:val="20"/>
          <w:szCs w:val="32"/>
        </w:rPr>
        <w:t xml:space="preserve"> deaf aunt.</w:t>
      </w:r>
    </w:p>
    <w:p w14:paraId="5B8270C8" w14:textId="6F5DE93E" w:rsidR="001C0342" w:rsidRDefault="001C0342" w:rsidP="001C0342">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12C7E" w:rsidRPr="001C0342">
        <w:rPr>
          <w:rFonts w:ascii="Verdana" w:eastAsia="Times New Roman" w:hAnsi="Verdana" w:cs="Times New Roman"/>
          <w:color w:val="000000"/>
          <w:sz w:val="20"/>
          <w:szCs w:val="32"/>
        </w:rPr>
        <w:t>No,</w:t>
      </w:r>
      <w:r>
        <w:rPr>
          <w:rFonts w:ascii="Verdana" w:eastAsia="Times New Roman" w:hAnsi="Verdana" w:cs="Times New Roman"/>
          <w:color w:val="000000"/>
          <w:sz w:val="20"/>
          <w:szCs w:val="32"/>
        </w:rPr>
        <w:t xml:space="preserve">” </w:t>
      </w:r>
      <w:r w:rsidR="00B12C7E" w:rsidRPr="001C0342">
        <w:rPr>
          <w:rFonts w:ascii="Verdana" w:eastAsia="Times New Roman" w:hAnsi="Verdana" w:cs="Times New Roman"/>
          <w:color w:val="000000"/>
          <w:sz w:val="20"/>
          <w:szCs w:val="32"/>
        </w:rPr>
        <w:t>said Aubrey Vair.</w:t>
      </w:r>
    </w:p>
    <w:p w14:paraId="7A83E0EB" w14:textId="34F9BABE" w:rsidR="00B12C7E" w:rsidRPr="001C0342" w:rsidRDefault="001C0342" w:rsidP="001C0342">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12C7E" w:rsidRPr="001C0342">
        <w:rPr>
          <w:rFonts w:ascii="Verdana" w:eastAsia="Times New Roman" w:hAnsi="Verdana" w:cs="Times New Roman"/>
          <w:color w:val="000000"/>
          <w:sz w:val="20"/>
          <w:szCs w:val="32"/>
        </w:rPr>
        <w:t>Yes; and they are peeling now,</w:t>
      </w:r>
      <w:r>
        <w:rPr>
          <w:rFonts w:ascii="Verdana" w:eastAsia="Times New Roman" w:hAnsi="Verdana" w:cs="Times New Roman"/>
          <w:color w:val="000000"/>
          <w:sz w:val="20"/>
          <w:szCs w:val="32"/>
        </w:rPr>
        <w:t xml:space="preserve">” </w:t>
      </w:r>
      <w:r w:rsidR="00B12C7E" w:rsidRPr="001C0342">
        <w:rPr>
          <w:rFonts w:ascii="Verdana" w:eastAsia="Times New Roman" w:hAnsi="Verdana" w:cs="Times New Roman"/>
          <w:color w:val="000000"/>
          <w:sz w:val="20"/>
          <w:szCs w:val="32"/>
        </w:rPr>
        <w:t>said Mrs. Bayne</w:t>
      </w:r>
      <w:r>
        <w:rPr>
          <w:rFonts w:ascii="Verdana" w:eastAsia="Times New Roman" w:hAnsi="Verdana" w:cs="Times New Roman"/>
          <w:color w:val="000000"/>
          <w:sz w:val="20"/>
          <w:szCs w:val="32"/>
        </w:rPr>
        <w:t>’s</w:t>
      </w:r>
      <w:r w:rsidR="00B12C7E" w:rsidRPr="001C0342">
        <w:rPr>
          <w:rFonts w:ascii="Verdana" w:eastAsia="Times New Roman" w:hAnsi="Verdana" w:cs="Times New Roman"/>
          <w:color w:val="000000"/>
          <w:sz w:val="20"/>
          <w:szCs w:val="32"/>
        </w:rPr>
        <w:t xml:space="preserve"> deaf aunt, shutting her lips tightly, and nodding in a slow, significant manner at both of them.</w:t>
      </w:r>
    </w:p>
    <w:p w14:paraId="79D09DFF" w14:textId="77777777" w:rsidR="001C0342" w:rsidRDefault="00B12C7E" w:rsidP="001C0342">
      <w:pPr>
        <w:suppressAutoHyphens/>
        <w:spacing w:after="0" w:line="240" w:lineRule="auto"/>
        <w:ind w:firstLine="283"/>
        <w:jc w:val="both"/>
        <w:rPr>
          <w:rFonts w:ascii="Verdana" w:eastAsia="Times New Roman" w:hAnsi="Verdana" w:cs="Times New Roman"/>
          <w:color w:val="000000"/>
          <w:sz w:val="20"/>
          <w:szCs w:val="32"/>
        </w:rPr>
      </w:pPr>
      <w:r w:rsidRPr="001C0342">
        <w:rPr>
          <w:rFonts w:ascii="Verdana" w:eastAsia="Times New Roman" w:hAnsi="Verdana" w:cs="Times New Roman"/>
          <w:color w:val="000000"/>
          <w:sz w:val="20"/>
          <w:szCs w:val="32"/>
        </w:rPr>
        <w:t>There was a pause. All three seemed lost in thought, too deep for words.</w:t>
      </w:r>
    </w:p>
    <w:p w14:paraId="77DD20FF" w14:textId="6718A8D6" w:rsidR="001C0342" w:rsidRDefault="001C0342" w:rsidP="001C0342">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12C7E" w:rsidRPr="001C0342">
        <w:rPr>
          <w:rFonts w:ascii="Verdana" w:eastAsia="Times New Roman" w:hAnsi="Verdana" w:cs="Times New Roman"/>
          <w:color w:val="000000"/>
          <w:sz w:val="20"/>
          <w:szCs w:val="32"/>
        </w:rPr>
        <w:t>Love,</w:t>
      </w:r>
      <w:r>
        <w:rPr>
          <w:rFonts w:ascii="Verdana" w:eastAsia="Times New Roman" w:hAnsi="Verdana" w:cs="Times New Roman"/>
          <w:color w:val="000000"/>
          <w:sz w:val="20"/>
          <w:szCs w:val="32"/>
        </w:rPr>
        <w:t xml:space="preserve">” </w:t>
      </w:r>
      <w:r w:rsidR="00B12C7E" w:rsidRPr="001C0342">
        <w:rPr>
          <w:rFonts w:ascii="Verdana" w:eastAsia="Times New Roman" w:hAnsi="Verdana" w:cs="Times New Roman"/>
          <w:color w:val="000000"/>
          <w:sz w:val="20"/>
          <w:szCs w:val="32"/>
        </w:rPr>
        <w:t>began Aubrey Vair presently, in a severely philosophical tone, leaning back in his chair, holding his hands like a praying saint</w:t>
      </w:r>
      <w:r>
        <w:rPr>
          <w:rFonts w:ascii="Verdana" w:eastAsia="Times New Roman" w:hAnsi="Verdana" w:cs="Times New Roman"/>
          <w:color w:val="000000"/>
          <w:sz w:val="20"/>
          <w:szCs w:val="32"/>
        </w:rPr>
        <w:t>’s</w:t>
      </w:r>
      <w:r w:rsidR="00B12C7E" w:rsidRPr="001C0342">
        <w:rPr>
          <w:rFonts w:ascii="Verdana" w:eastAsia="Times New Roman" w:hAnsi="Verdana" w:cs="Times New Roman"/>
          <w:color w:val="000000"/>
          <w:sz w:val="20"/>
          <w:szCs w:val="32"/>
        </w:rPr>
        <w:t xml:space="preserve"> in front of him, and staring at the toe of his shoe</w:t>
      </w:r>
      <w:r w:rsidR="00E87CBD" w:rsidRPr="001C0342">
        <w:rPr>
          <w:rFonts w:ascii="Verdana" w:eastAsia="Times New Roman" w:hAnsi="Verdana" w:cs="Times New Roman"/>
          <w:color w:val="000000"/>
          <w:sz w:val="20"/>
          <w:szCs w:val="32"/>
        </w:rPr>
        <w:t>—</w:t>
      </w:r>
      <w:r w:rsidR="00B12C7E" w:rsidRPr="001C0342">
        <w:rPr>
          <w:rFonts w:ascii="Verdana" w:eastAsia="Times New Roman" w:hAnsi="Verdana" w:cs="Times New Roman"/>
          <w:color w:val="000000"/>
          <w:sz w:val="20"/>
          <w:szCs w:val="32"/>
        </w:rPr>
        <w:t>,</w:t>
      </w:r>
      <w:r>
        <w:rPr>
          <w:rFonts w:ascii="Verdana" w:eastAsia="Times New Roman" w:hAnsi="Verdana" w:cs="Times New Roman"/>
          <w:color w:val="000000"/>
          <w:sz w:val="20"/>
          <w:szCs w:val="32"/>
        </w:rPr>
        <w:t xml:space="preserve"> “</w:t>
      </w:r>
      <w:r w:rsidR="00B12C7E" w:rsidRPr="001C0342">
        <w:rPr>
          <w:rFonts w:ascii="Verdana" w:eastAsia="Times New Roman" w:hAnsi="Verdana" w:cs="Times New Roman"/>
          <w:color w:val="000000"/>
          <w:sz w:val="20"/>
          <w:szCs w:val="32"/>
        </w:rPr>
        <w:t xml:space="preserve">love is, I believe, the one true and real thing in life. It rises above reason, interest, or explanation. Yet I never read of an age when it was so much forgotten as it is now. Never was love expected to run so much in appointed channels, never was it so despised, checked, ordered, and obstructed. Policeman say, </w:t>
      </w:r>
      <w:r>
        <w:rPr>
          <w:rFonts w:ascii="Verdana" w:eastAsia="Times New Roman" w:hAnsi="Verdana" w:cs="Times New Roman"/>
          <w:color w:val="000000"/>
          <w:sz w:val="20"/>
          <w:szCs w:val="32"/>
        </w:rPr>
        <w:t>’</w:t>
      </w:r>
      <w:r w:rsidR="00B12C7E" w:rsidRPr="001C0342">
        <w:rPr>
          <w:rFonts w:ascii="Verdana" w:eastAsia="Times New Roman" w:hAnsi="Verdana" w:cs="Times New Roman"/>
          <w:color w:val="000000"/>
          <w:sz w:val="20"/>
          <w:szCs w:val="32"/>
        </w:rPr>
        <w:t>This way, Eros!</w:t>
      </w:r>
      <w:r>
        <w:rPr>
          <w:rFonts w:ascii="Verdana" w:eastAsia="Times New Roman" w:hAnsi="Verdana" w:cs="Times New Roman"/>
          <w:color w:val="000000"/>
          <w:sz w:val="20"/>
          <w:szCs w:val="32"/>
        </w:rPr>
        <w:t>’</w:t>
      </w:r>
      <w:r w:rsidR="00B12C7E" w:rsidRPr="001C0342">
        <w:rPr>
          <w:rFonts w:ascii="Verdana" w:eastAsia="Times New Roman" w:hAnsi="Verdana" w:cs="Times New Roman"/>
          <w:color w:val="000000"/>
          <w:sz w:val="20"/>
          <w:szCs w:val="32"/>
        </w:rPr>
        <w:t xml:space="preserve"> As a result, we relieve our emotional possibilities in the hunt for gold and notoriety. And after all, with the best fortune in these, we only hold up the glided images of our success, and are weary slaves, with unsatisfied hearts, in the pageant of life.</w:t>
      </w:r>
      <w:r>
        <w:rPr>
          <w:rFonts w:ascii="Verdana" w:eastAsia="Times New Roman" w:hAnsi="Verdana" w:cs="Times New Roman"/>
          <w:color w:val="000000"/>
          <w:sz w:val="20"/>
          <w:szCs w:val="32"/>
        </w:rPr>
        <w:t>”</w:t>
      </w:r>
    </w:p>
    <w:p w14:paraId="5D027C67" w14:textId="2D92E80E" w:rsidR="001C0342" w:rsidRDefault="00B12C7E" w:rsidP="001C0342">
      <w:pPr>
        <w:suppressAutoHyphens/>
        <w:spacing w:after="0" w:line="240" w:lineRule="auto"/>
        <w:ind w:firstLine="283"/>
        <w:jc w:val="both"/>
        <w:rPr>
          <w:rFonts w:ascii="Verdana" w:eastAsia="Times New Roman" w:hAnsi="Verdana" w:cs="Times New Roman"/>
          <w:color w:val="000000"/>
          <w:sz w:val="20"/>
          <w:szCs w:val="32"/>
        </w:rPr>
      </w:pPr>
      <w:r w:rsidRPr="001C0342">
        <w:rPr>
          <w:rFonts w:ascii="Verdana" w:eastAsia="Times New Roman" w:hAnsi="Verdana" w:cs="Times New Roman"/>
          <w:color w:val="000000"/>
          <w:sz w:val="20"/>
          <w:szCs w:val="32"/>
        </w:rPr>
        <w:t>Aubrey Vair sighed, and there was a pause. The girl looked at him out of the mysterious darkness of her eyes. She had read many books, but Aubrey Vair was her first literary man, and she took this kind of thing for genius</w:t>
      </w:r>
      <w:r w:rsidR="00E87CBD" w:rsidRPr="001C0342">
        <w:rPr>
          <w:rFonts w:ascii="Verdana" w:eastAsia="Times New Roman" w:hAnsi="Verdana" w:cs="Times New Roman"/>
          <w:color w:val="000000"/>
          <w:sz w:val="20"/>
          <w:szCs w:val="32"/>
        </w:rPr>
        <w:t>—</w:t>
      </w:r>
      <w:r w:rsidRPr="001C0342">
        <w:rPr>
          <w:rFonts w:ascii="Verdana" w:eastAsia="Times New Roman" w:hAnsi="Verdana" w:cs="Times New Roman"/>
          <w:color w:val="000000"/>
          <w:sz w:val="20"/>
          <w:szCs w:val="32"/>
        </w:rPr>
        <w:t>as girls have done before.</w:t>
      </w:r>
    </w:p>
    <w:p w14:paraId="53B0ABC9" w14:textId="77777777" w:rsidR="001C0342" w:rsidRDefault="001C0342" w:rsidP="001C0342">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12C7E" w:rsidRPr="001C0342">
        <w:rPr>
          <w:rFonts w:ascii="Verdana" w:eastAsia="Times New Roman" w:hAnsi="Verdana" w:cs="Times New Roman"/>
          <w:color w:val="000000"/>
          <w:sz w:val="20"/>
          <w:szCs w:val="32"/>
        </w:rPr>
        <w:t>We are,</w:t>
      </w:r>
      <w:r>
        <w:rPr>
          <w:rFonts w:ascii="Verdana" w:eastAsia="Times New Roman" w:hAnsi="Verdana" w:cs="Times New Roman"/>
          <w:color w:val="000000"/>
          <w:sz w:val="20"/>
          <w:szCs w:val="32"/>
        </w:rPr>
        <w:t xml:space="preserve">” </w:t>
      </w:r>
      <w:r w:rsidR="00B12C7E" w:rsidRPr="001C0342">
        <w:rPr>
          <w:rFonts w:ascii="Verdana" w:eastAsia="Times New Roman" w:hAnsi="Verdana" w:cs="Times New Roman"/>
          <w:color w:val="000000"/>
          <w:sz w:val="20"/>
          <w:szCs w:val="32"/>
        </w:rPr>
        <w:t>continued Aubrey Vair, conscious of a favourable impression</w:t>
      </w:r>
      <w:r w:rsidR="00E87CBD" w:rsidRPr="001C0342">
        <w:rPr>
          <w:rFonts w:ascii="Verdana" w:eastAsia="Times New Roman" w:hAnsi="Verdana" w:cs="Times New Roman"/>
          <w:color w:val="000000"/>
          <w:sz w:val="20"/>
          <w:szCs w:val="32"/>
        </w:rPr>
        <w:t>—</w:t>
      </w:r>
      <w:r w:rsidR="00B12C7E" w:rsidRPr="001C0342">
        <w:rPr>
          <w:rFonts w:ascii="Verdana" w:eastAsia="Times New Roman" w:hAnsi="Verdana" w:cs="Times New Roman"/>
          <w:color w:val="000000"/>
          <w:sz w:val="20"/>
          <w:szCs w:val="32"/>
        </w:rPr>
        <w:t>,</w:t>
      </w:r>
      <w:r>
        <w:rPr>
          <w:rFonts w:ascii="Verdana" w:eastAsia="Times New Roman" w:hAnsi="Verdana" w:cs="Times New Roman"/>
          <w:color w:val="000000"/>
          <w:sz w:val="20"/>
          <w:szCs w:val="32"/>
        </w:rPr>
        <w:t xml:space="preserve"> “</w:t>
      </w:r>
      <w:r w:rsidR="00B12C7E" w:rsidRPr="001C0342">
        <w:rPr>
          <w:rFonts w:ascii="Verdana" w:eastAsia="Times New Roman" w:hAnsi="Verdana" w:cs="Times New Roman"/>
          <w:color w:val="000000"/>
          <w:sz w:val="20"/>
          <w:szCs w:val="32"/>
        </w:rPr>
        <w:t>we are like fireworks, mere dead, inert things until the appointed spark comes; and then</w:t>
      </w:r>
      <w:r w:rsidR="00E87CBD" w:rsidRPr="001C0342">
        <w:rPr>
          <w:rFonts w:ascii="Verdana" w:eastAsia="Times New Roman" w:hAnsi="Verdana" w:cs="Times New Roman"/>
          <w:color w:val="000000"/>
          <w:sz w:val="20"/>
          <w:szCs w:val="32"/>
        </w:rPr>
        <w:t>—</w:t>
      </w:r>
      <w:r w:rsidR="00B12C7E" w:rsidRPr="001C0342">
        <w:rPr>
          <w:rFonts w:ascii="Verdana" w:eastAsia="Times New Roman" w:hAnsi="Verdana" w:cs="Times New Roman"/>
          <w:color w:val="000000"/>
          <w:sz w:val="20"/>
          <w:szCs w:val="32"/>
        </w:rPr>
        <w:t>if it is not damp</w:t>
      </w:r>
      <w:r w:rsidR="00E87CBD" w:rsidRPr="001C0342">
        <w:rPr>
          <w:rFonts w:ascii="Verdana" w:eastAsia="Times New Roman" w:hAnsi="Verdana" w:cs="Times New Roman"/>
          <w:color w:val="000000"/>
          <w:sz w:val="20"/>
          <w:szCs w:val="32"/>
        </w:rPr>
        <w:t>—</w:t>
      </w:r>
      <w:r w:rsidR="00B12C7E" w:rsidRPr="001C0342">
        <w:rPr>
          <w:rFonts w:ascii="Verdana" w:eastAsia="Times New Roman" w:hAnsi="Verdana" w:cs="Times New Roman"/>
          <w:color w:val="000000"/>
          <w:sz w:val="20"/>
          <w:szCs w:val="32"/>
        </w:rPr>
        <w:t>the dormant soul blazes forth in all its warmth and beauty. That is living. I sometimes think, do you know, that we should be happier if we could die soon after that golden time, like the Ephemerides. There is a decay sets in.</w:t>
      </w:r>
      <w:r>
        <w:rPr>
          <w:rFonts w:ascii="Verdana" w:eastAsia="Times New Roman" w:hAnsi="Verdana" w:cs="Times New Roman"/>
          <w:color w:val="000000"/>
          <w:sz w:val="20"/>
          <w:szCs w:val="32"/>
        </w:rPr>
        <w:t>”</w:t>
      </w:r>
    </w:p>
    <w:p w14:paraId="15668F63" w14:textId="5185C6C3" w:rsidR="001C0342" w:rsidRDefault="001C0342" w:rsidP="001C0342">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12C7E" w:rsidRPr="001C0342">
        <w:rPr>
          <w:rFonts w:ascii="Verdana" w:eastAsia="Times New Roman" w:hAnsi="Verdana" w:cs="Times New Roman"/>
          <w:color w:val="000000"/>
          <w:sz w:val="20"/>
          <w:szCs w:val="32"/>
        </w:rPr>
        <w:t>Eigh?</w:t>
      </w:r>
      <w:r>
        <w:rPr>
          <w:rFonts w:ascii="Verdana" w:eastAsia="Times New Roman" w:hAnsi="Verdana" w:cs="Times New Roman"/>
          <w:color w:val="000000"/>
          <w:sz w:val="20"/>
          <w:szCs w:val="32"/>
        </w:rPr>
        <w:t xml:space="preserve">” </w:t>
      </w:r>
      <w:r w:rsidR="00B12C7E" w:rsidRPr="001C0342">
        <w:rPr>
          <w:rFonts w:ascii="Verdana" w:eastAsia="Times New Roman" w:hAnsi="Verdana" w:cs="Times New Roman"/>
          <w:color w:val="000000"/>
          <w:sz w:val="20"/>
          <w:szCs w:val="32"/>
        </w:rPr>
        <w:t>said Mrs. Bayne</w:t>
      </w:r>
      <w:r>
        <w:rPr>
          <w:rFonts w:ascii="Verdana" w:eastAsia="Times New Roman" w:hAnsi="Verdana" w:cs="Times New Roman"/>
          <w:color w:val="000000"/>
          <w:sz w:val="20"/>
          <w:szCs w:val="32"/>
        </w:rPr>
        <w:t>’s</w:t>
      </w:r>
      <w:r w:rsidR="00B12C7E" w:rsidRPr="001C0342">
        <w:rPr>
          <w:rFonts w:ascii="Verdana" w:eastAsia="Times New Roman" w:hAnsi="Verdana" w:cs="Times New Roman"/>
          <w:color w:val="000000"/>
          <w:sz w:val="20"/>
          <w:szCs w:val="32"/>
        </w:rPr>
        <w:t xml:space="preserve"> deaf aunt startlingly.</w:t>
      </w:r>
      <w:r>
        <w:rPr>
          <w:rFonts w:ascii="Verdana" w:eastAsia="Times New Roman" w:hAnsi="Verdana" w:cs="Times New Roman"/>
          <w:color w:val="000000"/>
          <w:sz w:val="20"/>
          <w:szCs w:val="32"/>
        </w:rPr>
        <w:t xml:space="preserve"> “</w:t>
      </w:r>
      <w:r w:rsidR="00B12C7E" w:rsidRPr="001C0342">
        <w:rPr>
          <w:rFonts w:ascii="Verdana" w:eastAsia="Times New Roman" w:hAnsi="Verdana" w:cs="Times New Roman"/>
          <w:color w:val="000000"/>
          <w:sz w:val="20"/>
          <w:szCs w:val="32"/>
        </w:rPr>
        <w:t>I did</w:t>
      </w:r>
      <w:r>
        <w:rPr>
          <w:rFonts w:ascii="Verdana" w:eastAsia="Times New Roman" w:hAnsi="Verdana" w:cs="Times New Roman"/>
          <w:color w:val="000000"/>
          <w:sz w:val="20"/>
          <w:szCs w:val="32"/>
        </w:rPr>
        <w:t>n’t</w:t>
      </w:r>
      <w:r w:rsidR="00B12C7E" w:rsidRPr="001C0342">
        <w:rPr>
          <w:rFonts w:ascii="Verdana" w:eastAsia="Times New Roman" w:hAnsi="Verdana" w:cs="Times New Roman"/>
          <w:color w:val="000000"/>
          <w:sz w:val="20"/>
          <w:szCs w:val="32"/>
        </w:rPr>
        <w:t xml:space="preserve"> hear you.</w:t>
      </w:r>
      <w:r>
        <w:rPr>
          <w:rFonts w:ascii="Verdana" w:eastAsia="Times New Roman" w:hAnsi="Verdana" w:cs="Times New Roman"/>
          <w:color w:val="000000"/>
          <w:sz w:val="20"/>
          <w:szCs w:val="32"/>
        </w:rPr>
        <w:t>”</w:t>
      </w:r>
    </w:p>
    <w:p w14:paraId="42AFF427" w14:textId="3AA4BE9A" w:rsidR="001C0342" w:rsidRDefault="001C0342" w:rsidP="001C0342">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12C7E" w:rsidRPr="001C0342">
        <w:rPr>
          <w:rFonts w:ascii="Verdana" w:eastAsia="Times New Roman" w:hAnsi="Verdana" w:cs="Times New Roman"/>
          <w:color w:val="000000"/>
          <w:sz w:val="20"/>
          <w:szCs w:val="32"/>
        </w:rPr>
        <w:t>I was on the point of remarking,</w:t>
      </w:r>
      <w:r>
        <w:rPr>
          <w:rFonts w:ascii="Verdana" w:eastAsia="Times New Roman" w:hAnsi="Verdana" w:cs="Times New Roman"/>
          <w:color w:val="000000"/>
          <w:sz w:val="20"/>
          <w:szCs w:val="32"/>
        </w:rPr>
        <w:t xml:space="preserve">” </w:t>
      </w:r>
      <w:r w:rsidR="00B12C7E" w:rsidRPr="001C0342">
        <w:rPr>
          <w:rFonts w:ascii="Verdana" w:eastAsia="Times New Roman" w:hAnsi="Verdana" w:cs="Times New Roman"/>
          <w:color w:val="000000"/>
          <w:sz w:val="20"/>
          <w:szCs w:val="32"/>
        </w:rPr>
        <w:t>shouted Aubrey Vair, wheeling the array of his thoughts</w:t>
      </w:r>
      <w:r w:rsidR="00E87CBD" w:rsidRPr="001C0342">
        <w:rPr>
          <w:rFonts w:ascii="Verdana" w:eastAsia="Times New Roman" w:hAnsi="Verdana" w:cs="Times New Roman"/>
          <w:color w:val="000000"/>
          <w:sz w:val="20"/>
          <w:szCs w:val="32"/>
        </w:rPr>
        <w:t>—</w:t>
      </w:r>
      <w:r w:rsidR="00B12C7E" w:rsidRPr="001C0342">
        <w:rPr>
          <w:rFonts w:ascii="Verdana" w:eastAsia="Times New Roman" w:hAnsi="Verdana" w:cs="Times New Roman"/>
          <w:color w:val="000000"/>
          <w:sz w:val="20"/>
          <w:szCs w:val="32"/>
        </w:rPr>
        <w:t>,</w:t>
      </w:r>
      <w:r>
        <w:rPr>
          <w:rFonts w:ascii="Verdana" w:eastAsia="Times New Roman" w:hAnsi="Verdana" w:cs="Times New Roman"/>
          <w:color w:val="000000"/>
          <w:sz w:val="20"/>
          <w:szCs w:val="32"/>
        </w:rPr>
        <w:t xml:space="preserve"> “</w:t>
      </w:r>
      <w:r w:rsidR="00B12C7E" w:rsidRPr="001C0342">
        <w:rPr>
          <w:rFonts w:ascii="Verdana" w:eastAsia="Times New Roman" w:hAnsi="Verdana" w:cs="Times New Roman"/>
          <w:color w:val="000000"/>
          <w:sz w:val="20"/>
          <w:szCs w:val="32"/>
        </w:rPr>
        <w:t>I was on the point of remarking that few people in Redhill could match Mrs. Morton</w:t>
      </w:r>
      <w:r>
        <w:rPr>
          <w:rFonts w:ascii="Verdana" w:eastAsia="Times New Roman" w:hAnsi="Verdana" w:cs="Times New Roman"/>
          <w:color w:val="000000"/>
          <w:sz w:val="20"/>
          <w:szCs w:val="32"/>
        </w:rPr>
        <w:t>’s</w:t>
      </w:r>
      <w:r w:rsidR="00B12C7E" w:rsidRPr="001C0342">
        <w:rPr>
          <w:rFonts w:ascii="Verdana" w:eastAsia="Times New Roman" w:hAnsi="Verdana" w:cs="Times New Roman"/>
          <w:color w:val="000000"/>
          <w:sz w:val="20"/>
          <w:szCs w:val="32"/>
        </w:rPr>
        <w:t xml:space="preserve"> fine broad green.</w:t>
      </w:r>
      <w:r>
        <w:rPr>
          <w:rFonts w:ascii="Verdana" w:eastAsia="Times New Roman" w:hAnsi="Verdana" w:cs="Times New Roman"/>
          <w:color w:val="000000"/>
          <w:sz w:val="20"/>
          <w:szCs w:val="32"/>
        </w:rPr>
        <w:t>”</w:t>
      </w:r>
    </w:p>
    <w:p w14:paraId="04217856" w14:textId="3B1EEB05" w:rsidR="001C0342" w:rsidRDefault="001C0342" w:rsidP="001C0342">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12C7E" w:rsidRPr="001C0342">
        <w:rPr>
          <w:rFonts w:ascii="Verdana" w:eastAsia="Times New Roman" w:hAnsi="Verdana" w:cs="Times New Roman"/>
          <w:color w:val="000000"/>
          <w:sz w:val="20"/>
          <w:szCs w:val="32"/>
        </w:rPr>
        <w:t>Others have noticed it.</w:t>
      </w:r>
      <w:r>
        <w:rPr>
          <w:rFonts w:ascii="Verdana" w:eastAsia="Times New Roman" w:hAnsi="Verdana" w:cs="Times New Roman"/>
          <w:color w:val="000000"/>
          <w:sz w:val="20"/>
          <w:szCs w:val="32"/>
        </w:rPr>
        <w:t xml:space="preserve">” </w:t>
      </w:r>
      <w:r w:rsidR="00B12C7E" w:rsidRPr="001C0342">
        <w:rPr>
          <w:rFonts w:ascii="Verdana" w:eastAsia="Times New Roman" w:hAnsi="Verdana" w:cs="Times New Roman"/>
          <w:color w:val="000000"/>
          <w:sz w:val="20"/>
          <w:szCs w:val="32"/>
        </w:rPr>
        <w:t>Mrs. Bayne</w:t>
      </w:r>
      <w:r>
        <w:rPr>
          <w:rFonts w:ascii="Verdana" w:eastAsia="Times New Roman" w:hAnsi="Verdana" w:cs="Times New Roman"/>
          <w:color w:val="000000"/>
          <w:sz w:val="20"/>
          <w:szCs w:val="32"/>
        </w:rPr>
        <w:t>’s</w:t>
      </w:r>
      <w:r w:rsidR="00B12C7E" w:rsidRPr="001C0342">
        <w:rPr>
          <w:rFonts w:ascii="Verdana" w:eastAsia="Times New Roman" w:hAnsi="Verdana" w:cs="Times New Roman"/>
          <w:color w:val="000000"/>
          <w:sz w:val="20"/>
          <w:szCs w:val="32"/>
        </w:rPr>
        <w:t xml:space="preserve"> deaf aunt shouted back.</w:t>
      </w:r>
      <w:r>
        <w:rPr>
          <w:rFonts w:ascii="Verdana" w:eastAsia="Times New Roman" w:hAnsi="Verdana" w:cs="Times New Roman"/>
          <w:color w:val="000000"/>
          <w:sz w:val="20"/>
          <w:szCs w:val="32"/>
        </w:rPr>
        <w:t xml:space="preserve"> “</w:t>
      </w:r>
      <w:r w:rsidR="00B12C7E" w:rsidRPr="001C0342">
        <w:rPr>
          <w:rFonts w:ascii="Verdana" w:eastAsia="Times New Roman" w:hAnsi="Verdana" w:cs="Times New Roman"/>
          <w:color w:val="000000"/>
          <w:sz w:val="20"/>
          <w:szCs w:val="32"/>
        </w:rPr>
        <w:t>It is since she has had in her new false teeth.</w:t>
      </w:r>
      <w:r>
        <w:rPr>
          <w:rFonts w:ascii="Verdana" w:eastAsia="Times New Roman" w:hAnsi="Verdana" w:cs="Times New Roman"/>
          <w:color w:val="000000"/>
          <w:sz w:val="20"/>
          <w:szCs w:val="32"/>
        </w:rPr>
        <w:t>”</w:t>
      </w:r>
    </w:p>
    <w:p w14:paraId="72868DD8" w14:textId="733645D2" w:rsidR="001C0342" w:rsidRDefault="00B12C7E" w:rsidP="001C0342">
      <w:pPr>
        <w:suppressAutoHyphens/>
        <w:spacing w:after="0" w:line="240" w:lineRule="auto"/>
        <w:ind w:firstLine="283"/>
        <w:jc w:val="both"/>
        <w:rPr>
          <w:rFonts w:ascii="Verdana" w:eastAsia="Times New Roman" w:hAnsi="Verdana" w:cs="Times New Roman"/>
          <w:color w:val="000000"/>
          <w:sz w:val="20"/>
          <w:szCs w:val="32"/>
        </w:rPr>
      </w:pPr>
      <w:r w:rsidRPr="001C0342">
        <w:rPr>
          <w:rFonts w:ascii="Verdana" w:eastAsia="Times New Roman" w:hAnsi="Verdana" w:cs="Times New Roman"/>
          <w:color w:val="000000"/>
          <w:sz w:val="20"/>
          <w:szCs w:val="32"/>
        </w:rPr>
        <w:t>This interruption dislocated the conversation a little. However</w:t>
      </w:r>
      <w:r w:rsidR="00E87CBD" w:rsidRPr="001C0342">
        <w:rPr>
          <w:rFonts w:ascii="Verdana" w:eastAsia="Times New Roman" w:hAnsi="Verdana" w:cs="Times New Roman"/>
          <w:color w:val="000000"/>
          <w:sz w:val="20"/>
          <w:szCs w:val="32"/>
        </w:rPr>
        <w:t>—</w:t>
      </w:r>
    </w:p>
    <w:p w14:paraId="3CB68D95" w14:textId="77777777" w:rsidR="001C0342" w:rsidRDefault="001C0342" w:rsidP="001C0342">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12C7E" w:rsidRPr="001C0342">
        <w:rPr>
          <w:rFonts w:ascii="Verdana" w:eastAsia="Times New Roman" w:hAnsi="Verdana" w:cs="Times New Roman"/>
          <w:color w:val="000000"/>
          <w:sz w:val="20"/>
          <w:szCs w:val="32"/>
        </w:rPr>
        <w:t>I must thank you, Mr. Vair,</w:t>
      </w:r>
      <w:r>
        <w:rPr>
          <w:rFonts w:ascii="Verdana" w:eastAsia="Times New Roman" w:hAnsi="Verdana" w:cs="Times New Roman"/>
          <w:color w:val="000000"/>
          <w:sz w:val="20"/>
          <w:szCs w:val="32"/>
        </w:rPr>
        <w:t xml:space="preserve">” </w:t>
      </w:r>
      <w:r w:rsidR="00B12C7E" w:rsidRPr="001C0342">
        <w:rPr>
          <w:rFonts w:ascii="Verdana" w:eastAsia="Times New Roman" w:hAnsi="Verdana" w:cs="Times New Roman"/>
          <w:color w:val="000000"/>
          <w:sz w:val="20"/>
          <w:szCs w:val="32"/>
        </w:rPr>
        <w:t>said the dark girl, when they parted that afternoon,</w:t>
      </w:r>
      <w:r>
        <w:rPr>
          <w:rFonts w:ascii="Verdana" w:eastAsia="Times New Roman" w:hAnsi="Verdana" w:cs="Times New Roman"/>
          <w:color w:val="000000"/>
          <w:sz w:val="20"/>
          <w:szCs w:val="32"/>
        </w:rPr>
        <w:t xml:space="preserve"> “</w:t>
      </w:r>
      <w:r w:rsidR="00B12C7E" w:rsidRPr="001C0342">
        <w:rPr>
          <w:rFonts w:ascii="Verdana" w:eastAsia="Times New Roman" w:hAnsi="Verdana" w:cs="Times New Roman"/>
          <w:color w:val="000000"/>
          <w:sz w:val="20"/>
          <w:szCs w:val="32"/>
        </w:rPr>
        <w:t>for having given me very much to think about.</w:t>
      </w:r>
      <w:r>
        <w:rPr>
          <w:rFonts w:ascii="Verdana" w:eastAsia="Times New Roman" w:hAnsi="Verdana" w:cs="Times New Roman"/>
          <w:color w:val="000000"/>
          <w:sz w:val="20"/>
          <w:szCs w:val="32"/>
        </w:rPr>
        <w:t>”</w:t>
      </w:r>
    </w:p>
    <w:p w14:paraId="61ABEF1B" w14:textId="13123637" w:rsidR="00B12C7E" w:rsidRPr="001C0342" w:rsidRDefault="00B12C7E" w:rsidP="001C0342">
      <w:pPr>
        <w:suppressAutoHyphens/>
        <w:spacing w:after="0" w:line="240" w:lineRule="auto"/>
        <w:ind w:firstLine="283"/>
        <w:jc w:val="both"/>
        <w:rPr>
          <w:rFonts w:ascii="Verdana" w:eastAsia="Times New Roman" w:hAnsi="Verdana" w:cs="Times New Roman"/>
          <w:color w:val="000000"/>
          <w:sz w:val="20"/>
          <w:szCs w:val="32"/>
        </w:rPr>
      </w:pPr>
      <w:r w:rsidRPr="001C0342">
        <w:rPr>
          <w:rFonts w:ascii="Verdana" w:eastAsia="Times New Roman" w:hAnsi="Verdana" w:cs="Times New Roman"/>
          <w:color w:val="000000"/>
          <w:sz w:val="20"/>
          <w:szCs w:val="32"/>
        </w:rPr>
        <w:t>And from her manner, Aubrey Vair perceived clearly he had not wasted his time.</w:t>
      </w:r>
    </w:p>
    <w:p w14:paraId="1C00D306" w14:textId="0478BA67" w:rsidR="00B12C7E" w:rsidRPr="001C0342" w:rsidRDefault="00B12C7E" w:rsidP="001C0342">
      <w:pPr>
        <w:suppressAutoHyphens/>
        <w:spacing w:after="0" w:line="240" w:lineRule="auto"/>
        <w:ind w:firstLine="283"/>
        <w:jc w:val="both"/>
        <w:rPr>
          <w:rFonts w:ascii="Verdana" w:eastAsia="Times New Roman" w:hAnsi="Verdana" w:cs="Times New Roman"/>
          <w:color w:val="000000"/>
          <w:sz w:val="20"/>
          <w:szCs w:val="32"/>
        </w:rPr>
      </w:pPr>
      <w:r w:rsidRPr="001C0342">
        <w:rPr>
          <w:rFonts w:ascii="Verdana" w:eastAsia="Times New Roman" w:hAnsi="Verdana" w:cs="Times New Roman"/>
          <w:color w:val="000000"/>
          <w:sz w:val="20"/>
          <w:szCs w:val="32"/>
        </w:rPr>
        <w:t>It would require a subtler pen than mine to tell how from that day a passion for Miss Smith grew like Jonah</w:t>
      </w:r>
      <w:r w:rsidR="001C0342">
        <w:rPr>
          <w:rFonts w:ascii="Verdana" w:eastAsia="Times New Roman" w:hAnsi="Verdana" w:cs="Times New Roman"/>
          <w:color w:val="000000"/>
          <w:sz w:val="20"/>
          <w:szCs w:val="32"/>
        </w:rPr>
        <w:t>’s</w:t>
      </w:r>
      <w:r w:rsidRPr="001C0342">
        <w:rPr>
          <w:rFonts w:ascii="Verdana" w:eastAsia="Times New Roman" w:hAnsi="Verdana" w:cs="Times New Roman"/>
          <w:color w:val="000000"/>
          <w:sz w:val="20"/>
          <w:szCs w:val="32"/>
        </w:rPr>
        <w:t xml:space="preserve"> gourd in the heart of Aubrey Vair. He became pensive, and in the prolonged absence of Miss Smith, irritable. Mrs. Aubrey Vair felt the change in him, and put it down to vitriolic Saturday Reviewer. Indisputably the Saturday does at times go a little far. He re-read Elective Affinities, and lent it to Miss Smith. Incredible as it may appear to members of the Areopagus Club, where we know Aubrey Vair, he did also beyond all question inspire a sort of passion in that sombre-eyed, rather clever, and really very beautiful girl.</w:t>
      </w:r>
    </w:p>
    <w:p w14:paraId="66AC5C74" w14:textId="0978DEEC" w:rsidR="00B12C7E" w:rsidRPr="001C0342" w:rsidRDefault="00B12C7E" w:rsidP="001C0342">
      <w:pPr>
        <w:suppressAutoHyphens/>
        <w:spacing w:after="0" w:line="240" w:lineRule="auto"/>
        <w:ind w:firstLine="283"/>
        <w:jc w:val="both"/>
        <w:rPr>
          <w:rFonts w:ascii="Verdana" w:eastAsia="Times New Roman" w:hAnsi="Verdana" w:cs="Times New Roman"/>
          <w:color w:val="000000"/>
          <w:sz w:val="20"/>
          <w:szCs w:val="32"/>
        </w:rPr>
      </w:pPr>
      <w:r w:rsidRPr="001C0342">
        <w:rPr>
          <w:rFonts w:ascii="Verdana" w:eastAsia="Times New Roman" w:hAnsi="Verdana" w:cs="Times New Roman"/>
          <w:color w:val="000000"/>
          <w:sz w:val="20"/>
          <w:szCs w:val="32"/>
        </w:rPr>
        <w:t>He talked to her a lot about love and destiny, and all that bric-a-brac of the minor poet. And they talked together about his genius. He elaborately, though discreetly, sought her society, and presented and read to her the milder of his unpublished sonnets. We consider his Byronic features pasty, but the feminine mind has its own laws. I suppose, also where a girl is not a fool, a literary man has an enormous advantage over anyone but a preacher, in the show he can make of his heart</w:t>
      </w:r>
      <w:r w:rsidR="001C0342">
        <w:rPr>
          <w:rFonts w:ascii="Verdana" w:eastAsia="Times New Roman" w:hAnsi="Verdana" w:cs="Times New Roman"/>
          <w:color w:val="000000"/>
          <w:sz w:val="20"/>
          <w:szCs w:val="32"/>
        </w:rPr>
        <w:t>’s</w:t>
      </w:r>
      <w:r w:rsidRPr="001C0342">
        <w:rPr>
          <w:rFonts w:ascii="Verdana" w:eastAsia="Times New Roman" w:hAnsi="Verdana" w:cs="Times New Roman"/>
          <w:color w:val="000000"/>
          <w:sz w:val="20"/>
          <w:szCs w:val="32"/>
        </w:rPr>
        <w:t xml:space="preserve"> wares.</w:t>
      </w:r>
    </w:p>
    <w:p w14:paraId="7D63AEB8" w14:textId="77777777" w:rsidR="00B12C7E" w:rsidRPr="001C0342" w:rsidRDefault="00B12C7E" w:rsidP="001C0342">
      <w:pPr>
        <w:suppressAutoHyphens/>
        <w:spacing w:after="0" w:line="240" w:lineRule="auto"/>
        <w:ind w:firstLine="283"/>
        <w:jc w:val="both"/>
        <w:rPr>
          <w:rFonts w:ascii="Verdana" w:eastAsia="Times New Roman" w:hAnsi="Verdana" w:cs="Times New Roman"/>
          <w:color w:val="000000"/>
          <w:sz w:val="20"/>
          <w:szCs w:val="32"/>
        </w:rPr>
      </w:pPr>
      <w:r w:rsidRPr="001C0342">
        <w:rPr>
          <w:rFonts w:ascii="Verdana" w:eastAsia="Times New Roman" w:hAnsi="Verdana" w:cs="Times New Roman"/>
          <w:color w:val="000000"/>
          <w:sz w:val="20"/>
          <w:szCs w:val="32"/>
        </w:rPr>
        <w:t>At last a day in that summer came when he met her alone, possibly by chance, in a quiet lane towards Horley. There were ample hedges on either side, rich with honeysuckle, vetch, and mullein.</w:t>
      </w:r>
    </w:p>
    <w:p w14:paraId="7432CE37" w14:textId="2FF76D40" w:rsidR="00B12C7E" w:rsidRPr="001C0342" w:rsidRDefault="00B12C7E" w:rsidP="001C0342">
      <w:pPr>
        <w:suppressAutoHyphens/>
        <w:spacing w:after="0" w:line="240" w:lineRule="auto"/>
        <w:ind w:firstLine="283"/>
        <w:jc w:val="both"/>
        <w:rPr>
          <w:rFonts w:ascii="Verdana" w:eastAsia="Times New Roman" w:hAnsi="Verdana" w:cs="Times New Roman"/>
          <w:color w:val="000000"/>
          <w:sz w:val="20"/>
          <w:szCs w:val="32"/>
        </w:rPr>
      </w:pPr>
      <w:r w:rsidRPr="001C0342">
        <w:rPr>
          <w:rFonts w:ascii="Verdana" w:eastAsia="Times New Roman" w:hAnsi="Verdana" w:cs="Times New Roman"/>
          <w:color w:val="000000"/>
          <w:sz w:val="20"/>
          <w:szCs w:val="32"/>
        </w:rPr>
        <w:t xml:space="preserve">They conversed intimately of his poetic ambitions, and then he read her those verses of his subsequently published in </w:t>
      </w:r>
      <w:r w:rsidR="001C0342">
        <w:rPr>
          <w:rFonts w:ascii="Verdana" w:eastAsia="Times New Roman" w:hAnsi="Verdana" w:cs="Times New Roman"/>
          <w:color w:val="000000"/>
          <w:sz w:val="20"/>
          <w:szCs w:val="32"/>
        </w:rPr>
        <w:t>’</w:t>
      </w:r>
      <w:r w:rsidRPr="001C0342">
        <w:rPr>
          <w:rFonts w:ascii="Verdana" w:eastAsia="Times New Roman" w:hAnsi="Verdana" w:cs="Times New Roman"/>
          <w:color w:val="000000"/>
          <w:sz w:val="20"/>
          <w:szCs w:val="32"/>
        </w:rPr>
        <w:t>Hobson</w:t>
      </w:r>
      <w:r w:rsidR="001C0342">
        <w:rPr>
          <w:rFonts w:ascii="Verdana" w:eastAsia="Times New Roman" w:hAnsi="Verdana" w:cs="Times New Roman"/>
          <w:color w:val="000000"/>
          <w:sz w:val="20"/>
          <w:szCs w:val="32"/>
        </w:rPr>
        <w:t>’s</w:t>
      </w:r>
      <w:r w:rsidRPr="001C0342">
        <w:rPr>
          <w:rFonts w:ascii="Verdana" w:eastAsia="Times New Roman" w:hAnsi="Verdana" w:cs="Times New Roman"/>
          <w:color w:val="000000"/>
          <w:sz w:val="20"/>
          <w:szCs w:val="32"/>
        </w:rPr>
        <w:t xml:space="preserve"> Magazine</w:t>
      </w:r>
      <w:r w:rsidR="001C0342">
        <w:rPr>
          <w:rFonts w:ascii="Verdana" w:eastAsia="Times New Roman" w:hAnsi="Verdana" w:cs="Times New Roman"/>
          <w:color w:val="000000"/>
          <w:sz w:val="20"/>
          <w:szCs w:val="32"/>
        </w:rPr>
        <w:t>’</w:t>
      </w:r>
      <w:r w:rsidRPr="001C0342">
        <w:rPr>
          <w:rFonts w:ascii="Verdana" w:eastAsia="Times New Roman" w:hAnsi="Verdana" w:cs="Times New Roman"/>
          <w:color w:val="000000"/>
          <w:sz w:val="20"/>
          <w:szCs w:val="32"/>
        </w:rPr>
        <w:t>:</w:t>
      </w:r>
      <w:r w:rsidR="001C0342">
        <w:rPr>
          <w:rFonts w:ascii="Verdana" w:eastAsia="Times New Roman" w:hAnsi="Verdana" w:cs="Times New Roman"/>
          <w:color w:val="000000"/>
          <w:sz w:val="20"/>
          <w:szCs w:val="32"/>
        </w:rPr>
        <w:t xml:space="preserve"> “</w:t>
      </w:r>
      <w:r w:rsidRPr="001C0342">
        <w:rPr>
          <w:rFonts w:ascii="Verdana" w:eastAsia="Times New Roman" w:hAnsi="Verdana" w:cs="Times New Roman"/>
          <w:color w:val="000000"/>
          <w:sz w:val="20"/>
          <w:szCs w:val="32"/>
        </w:rPr>
        <w:t>Tenderly ever, since I have met thee.</w:t>
      </w:r>
      <w:r w:rsidR="001C0342">
        <w:rPr>
          <w:rFonts w:ascii="Verdana" w:eastAsia="Times New Roman" w:hAnsi="Verdana" w:cs="Times New Roman"/>
          <w:color w:val="000000"/>
          <w:sz w:val="20"/>
          <w:szCs w:val="32"/>
        </w:rPr>
        <w:t xml:space="preserve">” </w:t>
      </w:r>
      <w:r w:rsidRPr="001C0342">
        <w:rPr>
          <w:rFonts w:ascii="Verdana" w:eastAsia="Times New Roman" w:hAnsi="Verdana" w:cs="Times New Roman"/>
          <w:color w:val="000000"/>
          <w:sz w:val="20"/>
          <w:szCs w:val="32"/>
        </w:rPr>
        <w:t>He had written these the day before; and though I think the sentiment is uncommonly trite, there is a redeeming note of sincerity about the lines not conspicuous in all Aubrey Vair</w:t>
      </w:r>
      <w:r w:rsidR="001C0342">
        <w:rPr>
          <w:rFonts w:ascii="Verdana" w:eastAsia="Times New Roman" w:hAnsi="Verdana" w:cs="Times New Roman"/>
          <w:color w:val="000000"/>
          <w:sz w:val="20"/>
          <w:szCs w:val="32"/>
        </w:rPr>
        <w:t>’s</w:t>
      </w:r>
      <w:r w:rsidRPr="001C0342">
        <w:rPr>
          <w:rFonts w:ascii="Verdana" w:eastAsia="Times New Roman" w:hAnsi="Verdana" w:cs="Times New Roman"/>
          <w:color w:val="000000"/>
          <w:sz w:val="20"/>
          <w:szCs w:val="32"/>
        </w:rPr>
        <w:t xml:space="preserve"> poetry.</w:t>
      </w:r>
    </w:p>
    <w:p w14:paraId="5C1DFA1B" w14:textId="4872B3F8" w:rsidR="00B12C7E" w:rsidRPr="001C0342" w:rsidRDefault="00B12C7E" w:rsidP="001C0342">
      <w:pPr>
        <w:suppressAutoHyphens/>
        <w:spacing w:after="0" w:line="240" w:lineRule="auto"/>
        <w:ind w:firstLine="283"/>
        <w:jc w:val="both"/>
        <w:rPr>
          <w:rFonts w:ascii="Verdana" w:eastAsia="Times New Roman" w:hAnsi="Verdana" w:cs="Times New Roman"/>
          <w:color w:val="000000"/>
          <w:sz w:val="20"/>
          <w:szCs w:val="32"/>
        </w:rPr>
      </w:pPr>
      <w:r w:rsidRPr="001C0342">
        <w:rPr>
          <w:rFonts w:ascii="Verdana" w:eastAsia="Times New Roman" w:hAnsi="Verdana" w:cs="Times New Roman"/>
          <w:color w:val="000000"/>
          <w:sz w:val="20"/>
          <w:szCs w:val="32"/>
        </w:rPr>
        <w:t>He read rather well, and a swell of genuine emotion crept into his voice as he read, with one white hand thrown out to point the rhythm of the lines.</w:t>
      </w:r>
      <w:r w:rsidR="001C0342">
        <w:rPr>
          <w:rFonts w:ascii="Verdana" w:eastAsia="Times New Roman" w:hAnsi="Verdana" w:cs="Times New Roman"/>
          <w:color w:val="000000"/>
          <w:sz w:val="20"/>
          <w:szCs w:val="32"/>
        </w:rPr>
        <w:t xml:space="preserve"> “</w:t>
      </w:r>
      <w:r w:rsidRPr="001C0342">
        <w:rPr>
          <w:rFonts w:ascii="Verdana" w:eastAsia="Times New Roman" w:hAnsi="Verdana" w:cs="Times New Roman"/>
          <w:color w:val="000000"/>
          <w:sz w:val="20"/>
          <w:szCs w:val="32"/>
        </w:rPr>
        <w:t>Ever, my sweet, for thee,</w:t>
      </w:r>
      <w:r w:rsidR="001C0342">
        <w:rPr>
          <w:rFonts w:ascii="Verdana" w:eastAsia="Times New Roman" w:hAnsi="Verdana" w:cs="Times New Roman"/>
          <w:color w:val="000000"/>
          <w:sz w:val="20"/>
          <w:szCs w:val="32"/>
        </w:rPr>
        <w:t xml:space="preserve">” </w:t>
      </w:r>
      <w:r w:rsidRPr="001C0342">
        <w:rPr>
          <w:rFonts w:ascii="Verdana" w:eastAsia="Times New Roman" w:hAnsi="Verdana" w:cs="Times New Roman"/>
          <w:color w:val="000000"/>
          <w:sz w:val="20"/>
          <w:szCs w:val="32"/>
        </w:rPr>
        <w:t>he concluded, looking up into her face.</w:t>
      </w:r>
    </w:p>
    <w:p w14:paraId="10098B21" w14:textId="77777777" w:rsidR="001C0342" w:rsidRDefault="00B12C7E" w:rsidP="001C0342">
      <w:pPr>
        <w:suppressAutoHyphens/>
        <w:spacing w:after="0" w:line="240" w:lineRule="auto"/>
        <w:ind w:firstLine="283"/>
        <w:jc w:val="both"/>
        <w:rPr>
          <w:rFonts w:ascii="Verdana" w:eastAsia="Times New Roman" w:hAnsi="Verdana" w:cs="Times New Roman"/>
          <w:color w:val="000000"/>
          <w:sz w:val="20"/>
          <w:szCs w:val="32"/>
        </w:rPr>
      </w:pPr>
      <w:r w:rsidRPr="001C0342">
        <w:rPr>
          <w:rFonts w:ascii="Verdana" w:eastAsia="Times New Roman" w:hAnsi="Verdana" w:cs="Times New Roman"/>
          <w:color w:val="000000"/>
          <w:sz w:val="20"/>
          <w:szCs w:val="32"/>
        </w:rPr>
        <w:t>Before he looked up, he had been thinking chiefly of his poem and its effect. Straightway he forgot it. Her arms hung limply before her, and her hands were clasped together. Her eyes were very tender.</w:t>
      </w:r>
    </w:p>
    <w:p w14:paraId="70B506B2" w14:textId="042EB995" w:rsidR="00B12C7E" w:rsidRPr="001C0342" w:rsidRDefault="001C0342" w:rsidP="001C0342">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12C7E" w:rsidRPr="001C0342">
        <w:rPr>
          <w:rFonts w:ascii="Verdana" w:eastAsia="Times New Roman" w:hAnsi="Verdana" w:cs="Times New Roman"/>
          <w:color w:val="000000"/>
          <w:sz w:val="20"/>
          <w:szCs w:val="32"/>
        </w:rPr>
        <w:t>Your verses go to the heart,</w:t>
      </w:r>
      <w:r>
        <w:rPr>
          <w:rFonts w:ascii="Verdana" w:eastAsia="Times New Roman" w:hAnsi="Verdana" w:cs="Times New Roman"/>
          <w:color w:val="000000"/>
          <w:sz w:val="20"/>
          <w:szCs w:val="32"/>
        </w:rPr>
        <w:t xml:space="preserve">” </w:t>
      </w:r>
      <w:r w:rsidR="00B12C7E" w:rsidRPr="001C0342">
        <w:rPr>
          <w:rFonts w:ascii="Verdana" w:eastAsia="Times New Roman" w:hAnsi="Verdana" w:cs="Times New Roman"/>
          <w:color w:val="000000"/>
          <w:sz w:val="20"/>
          <w:szCs w:val="32"/>
        </w:rPr>
        <w:t>she said softly.</w:t>
      </w:r>
    </w:p>
    <w:p w14:paraId="1CAA8948" w14:textId="754BF916" w:rsidR="001C0342" w:rsidRDefault="00B12C7E" w:rsidP="001C0342">
      <w:pPr>
        <w:suppressAutoHyphens/>
        <w:spacing w:after="0" w:line="240" w:lineRule="auto"/>
        <w:ind w:firstLine="283"/>
        <w:jc w:val="both"/>
        <w:rPr>
          <w:rFonts w:ascii="Verdana" w:eastAsia="Times New Roman" w:hAnsi="Verdana" w:cs="Times New Roman"/>
          <w:color w:val="000000"/>
          <w:sz w:val="20"/>
          <w:szCs w:val="32"/>
        </w:rPr>
      </w:pPr>
      <w:r w:rsidRPr="001C0342">
        <w:rPr>
          <w:rFonts w:ascii="Verdana" w:eastAsia="Times New Roman" w:hAnsi="Verdana" w:cs="Times New Roman"/>
          <w:color w:val="000000"/>
          <w:sz w:val="20"/>
          <w:szCs w:val="32"/>
        </w:rPr>
        <w:t>Her mobile features were capable of wonderful shades of expression. He suddenly forgot his wife and his position as a minor poet as he looked at her. It is possible that his classical features may themselves have undergone a certain transfiguration. For one brief moment</w:t>
      </w:r>
      <w:r w:rsidR="00E87CBD" w:rsidRPr="001C0342">
        <w:rPr>
          <w:rFonts w:ascii="Verdana" w:eastAsia="Times New Roman" w:hAnsi="Verdana" w:cs="Times New Roman"/>
          <w:color w:val="000000"/>
          <w:sz w:val="20"/>
          <w:szCs w:val="32"/>
        </w:rPr>
        <w:t>—</w:t>
      </w:r>
      <w:r w:rsidRPr="001C0342">
        <w:rPr>
          <w:rFonts w:ascii="Verdana" w:eastAsia="Times New Roman" w:hAnsi="Verdana" w:cs="Times New Roman"/>
          <w:color w:val="000000"/>
          <w:sz w:val="20"/>
          <w:szCs w:val="32"/>
        </w:rPr>
        <w:t>and it was always to linger in his memory</w:t>
      </w:r>
      <w:r w:rsidR="00E87CBD" w:rsidRPr="001C0342">
        <w:rPr>
          <w:rFonts w:ascii="Verdana" w:eastAsia="Times New Roman" w:hAnsi="Verdana" w:cs="Times New Roman"/>
          <w:color w:val="000000"/>
          <w:sz w:val="20"/>
          <w:szCs w:val="32"/>
        </w:rPr>
        <w:t>—</w:t>
      </w:r>
      <w:r w:rsidRPr="001C0342">
        <w:rPr>
          <w:rFonts w:ascii="Verdana" w:eastAsia="Times New Roman" w:hAnsi="Verdana" w:cs="Times New Roman"/>
          <w:color w:val="000000"/>
          <w:sz w:val="20"/>
          <w:szCs w:val="32"/>
        </w:rPr>
        <w:t>destiny lifted him out of his vain little self to a nobler level of simplicity. The copy of</w:t>
      </w:r>
      <w:r w:rsidR="001C0342">
        <w:rPr>
          <w:rFonts w:ascii="Verdana" w:eastAsia="Times New Roman" w:hAnsi="Verdana" w:cs="Times New Roman"/>
          <w:color w:val="000000"/>
          <w:sz w:val="20"/>
          <w:szCs w:val="32"/>
        </w:rPr>
        <w:t xml:space="preserve"> “</w:t>
      </w:r>
      <w:r w:rsidRPr="001C0342">
        <w:rPr>
          <w:rFonts w:ascii="Verdana" w:eastAsia="Times New Roman" w:hAnsi="Verdana" w:cs="Times New Roman"/>
          <w:color w:val="000000"/>
          <w:sz w:val="20"/>
          <w:szCs w:val="32"/>
        </w:rPr>
        <w:t>Tenderly ever</w:t>
      </w:r>
      <w:r w:rsidR="001C0342">
        <w:rPr>
          <w:rFonts w:ascii="Verdana" w:eastAsia="Times New Roman" w:hAnsi="Verdana" w:cs="Times New Roman"/>
          <w:color w:val="000000"/>
          <w:sz w:val="20"/>
          <w:szCs w:val="32"/>
        </w:rPr>
        <w:t xml:space="preserve">” </w:t>
      </w:r>
      <w:r w:rsidRPr="001C0342">
        <w:rPr>
          <w:rFonts w:ascii="Verdana" w:eastAsia="Times New Roman" w:hAnsi="Verdana" w:cs="Times New Roman"/>
          <w:color w:val="000000"/>
          <w:sz w:val="20"/>
          <w:szCs w:val="32"/>
        </w:rPr>
        <w:t>fluttered from his hand. Considerations vanished. Only one thing seemed of importance.</w:t>
      </w:r>
    </w:p>
    <w:p w14:paraId="75093DEF" w14:textId="4ED24ECB" w:rsidR="00B12C7E" w:rsidRPr="001C0342" w:rsidRDefault="001C0342" w:rsidP="001C0342">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12C7E" w:rsidRPr="001C0342">
        <w:rPr>
          <w:rFonts w:ascii="Verdana" w:eastAsia="Times New Roman" w:hAnsi="Verdana" w:cs="Times New Roman"/>
          <w:color w:val="000000"/>
          <w:sz w:val="20"/>
          <w:szCs w:val="32"/>
        </w:rPr>
        <w:t>I love you,</w:t>
      </w:r>
      <w:r>
        <w:rPr>
          <w:rFonts w:ascii="Verdana" w:eastAsia="Times New Roman" w:hAnsi="Verdana" w:cs="Times New Roman"/>
          <w:color w:val="000000"/>
          <w:sz w:val="20"/>
          <w:szCs w:val="32"/>
        </w:rPr>
        <w:t xml:space="preserve">” </w:t>
      </w:r>
      <w:r w:rsidR="00B12C7E" w:rsidRPr="001C0342">
        <w:rPr>
          <w:rFonts w:ascii="Verdana" w:eastAsia="Times New Roman" w:hAnsi="Verdana" w:cs="Times New Roman"/>
          <w:color w:val="000000"/>
          <w:sz w:val="20"/>
          <w:szCs w:val="32"/>
        </w:rPr>
        <w:t>he said abruptly.</w:t>
      </w:r>
    </w:p>
    <w:p w14:paraId="7E99EC63" w14:textId="77777777" w:rsidR="00B12C7E" w:rsidRPr="001C0342" w:rsidRDefault="00B12C7E" w:rsidP="001C0342">
      <w:pPr>
        <w:suppressAutoHyphens/>
        <w:spacing w:after="0" w:line="240" w:lineRule="auto"/>
        <w:ind w:firstLine="283"/>
        <w:jc w:val="both"/>
        <w:rPr>
          <w:rFonts w:ascii="Verdana" w:eastAsia="Times New Roman" w:hAnsi="Verdana" w:cs="Times New Roman"/>
          <w:color w:val="000000"/>
          <w:sz w:val="20"/>
          <w:szCs w:val="32"/>
        </w:rPr>
      </w:pPr>
      <w:r w:rsidRPr="001C0342">
        <w:rPr>
          <w:rFonts w:ascii="Verdana" w:eastAsia="Times New Roman" w:hAnsi="Verdana" w:cs="Times New Roman"/>
          <w:color w:val="000000"/>
          <w:sz w:val="20"/>
          <w:szCs w:val="32"/>
        </w:rPr>
        <w:t>An expression of fear came into her eyes. The grip of her hands upon one another tightened convulsively. She became very pale.</w:t>
      </w:r>
    </w:p>
    <w:p w14:paraId="557F3978" w14:textId="77777777" w:rsidR="001C0342" w:rsidRDefault="00B12C7E" w:rsidP="001C0342">
      <w:pPr>
        <w:suppressAutoHyphens/>
        <w:spacing w:after="0" w:line="240" w:lineRule="auto"/>
        <w:ind w:firstLine="283"/>
        <w:jc w:val="both"/>
        <w:rPr>
          <w:rFonts w:ascii="Verdana" w:eastAsia="Times New Roman" w:hAnsi="Verdana" w:cs="Times New Roman"/>
          <w:color w:val="000000"/>
          <w:sz w:val="20"/>
          <w:szCs w:val="32"/>
        </w:rPr>
      </w:pPr>
      <w:r w:rsidRPr="001C0342">
        <w:rPr>
          <w:rFonts w:ascii="Verdana" w:eastAsia="Times New Roman" w:hAnsi="Verdana" w:cs="Times New Roman"/>
          <w:color w:val="000000"/>
          <w:sz w:val="20"/>
          <w:szCs w:val="32"/>
        </w:rPr>
        <w:t>Then she moved her lips as if to speak, bringing her face slightly nearer to his. There was nothing in the world at that moment for either of them but one another. They were both trembling exceedingly. In a whisper she said,</w:t>
      </w:r>
      <w:r w:rsidR="001C0342">
        <w:rPr>
          <w:rFonts w:ascii="Verdana" w:eastAsia="Times New Roman" w:hAnsi="Verdana" w:cs="Times New Roman"/>
          <w:color w:val="000000"/>
          <w:sz w:val="20"/>
          <w:szCs w:val="32"/>
        </w:rPr>
        <w:t xml:space="preserve"> “</w:t>
      </w:r>
      <w:r w:rsidRPr="001C0342">
        <w:rPr>
          <w:rFonts w:ascii="Verdana" w:eastAsia="Times New Roman" w:hAnsi="Verdana" w:cs="Times New Roman"/>
          <w:color w:val="000000"/>
          <w:sz w:val="20"/>
          <w:szCs w:val="32"/>
        </w:rPr>
        <w:t>You love me?</w:t>
      </w:r>
      <w:r w:rsidR="001C0342">
        <w:rPr>
          <w:rFonts w:ascii="Verdana" w:eastAsia="Times New Roman" w:hAnsi="Verdana" w:cs="Times New Roman"/>
          <w:color w:val="000000"/>
          <w:sz w:val="20"/>
          <w:szCs w:val="32"/>
        </w:rPr>
        <w:t>”</w:t>
      </w:r>
    </w:p>
    <w:p w14:paraId="34E6DAE2" w14:textId="42627069" w:rsidR="001C0342" w:rsidRDefault="00B12C7E" w:rsidP="001C0342">
      <w:pPr>
        <w:suppressAutoHyphens/>
        <w:spacing w:after="0" w:line="240" w:lineRule="auto"/>
        <w:ind w:firstLine="283"/>
        <w:jc w:val="both"/>
        <w:rPr>
          <w:rFonts w:ascii="Verdana" w:eastAsia="Times New Roman" w:hAnsi="Verdana" w:cs="Times New Roman"/>
          <w:color w:val="000000"/>
          <w:sz w:val="20"/>
          <w:szCs w:val="32"/>
        </w:rPr>
      </w:pPr>
      <w:r w:rsidRPr="001C0342">
        <w:rPr>
          <w:rFonts w:ascii="Verdana" w:eastAsia="Times New Roman" w:hAnsi="Verdana" w:cs="Times New Roman"/>
          <w:color w:val="000000"/>
          <w:sz w:val="20"/>
          <w:szCs w:val="32"/>
        </w:rPr>
        <w:t>Aubrey Vair stood quivering and speechless, looking into her eyes. He never seen such a light as he saw there before. He was in a wild tumult of emotion. He was dreadfully scared at what he had done. He could not say another word. He nodded.</w:t>
      </w:r>
    </w:p>
    <w:p w14:paraId="208277FF" w14:textId="77777777" w:rsidR="001C0342" w:rsidRDefault="001C0342" w:rsidP="001C0342">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12C7E" w:rsidRPr="001C0342">
        <w:rPr>
          <w:rFonts w:ascii="Verdana" w:eastAsia="Times New Roman" w:hAnsi="Verdana" w:cs="Times New Roman"/>
          <w:color w:val="000000"/>
          <w:sz w:val="20"/>
          <w:szCs w:val="32"/>
        </w:rPr>
        <w:t>And this has come to me?</w:t>
      </w:r>
      <w:r>
        <w:rPr>
          <w:rFonts w:ascii="Verdana" w:eastAsia="Times New Roman" w:hAnsi="Verdana" w:cs="Times New Roman"/>
          <w:color w:val="000000"/>
          <w:sz w:val="20"/>
          <w:szCs w:val="32"/>
        </w:rPr>
        <w:t xml:space="preserve">” </w:t>
      </w:r>
      <w:r w:rsidR="00B12C7E" w:rsidRPr="001C0342">
        <w:rPr>
          <w:rFonts w:ascii="Verdana" w:eastAsia="Times New Roman" w:hAnsi="Verdana" w:cs="Times New Roman"/>
          <w:color w:val="000000"/>
          <w:sz w:val="20"/>
          <w:szCs w:val="32"/>
        </w:rPr>
        <w:t>she said presently, in the same awe-stricken whisper, and then,</w:t>
      </w:r>
      <w:r>
        <w:rPr>
          <w:rFonts w:ascii="Verdana" w:eastAsia="Times New Roman" w:hAnsi="Verdana" w:cs="Times New Roman"/>
          <w:color w:val="000000"/>
          <w:sz w:val="20"/>
          <w:szCs w:val="32"/>
        </w:rPr>
        <w:t xml:space="preserve"> “</w:t>
      </w:r>
      <w:r w:rsidR="00B12C7E" w:rsidRPr="001C0342">
        <w:rPr>
          <w:rFonts w:ascii="Verdana" w:eastAsia="Times New Roman" w:hAnsi="Verdana" w:cs="Times New Roman"/>
          <w:color w:val="000000"/>
          <w:sz w:val="20"/>
          <w:szCs w:val="32"/>
        </w:rPr>
        <w:t>Oh, my love, my love!</w:t>
      </w:r>
      <w:r>
        <w:rPr>
          <w:rFonts w:ascii="Verdana" w:eastAsia="Times New Roman" w:hAnsi="Verdana" w:cs="Times New Roman"/>
          <w:color w:val="000000"/>
          <w:sz w:val="20"/>
          <w:szCs w:val="32"/>
        </w:rPr>
        <w:t>”</w:t>
      </w:r>
    </w:p>
    <w:p w14:paraId="173EBC39" w14:textId="0CCC9BD2" w:rsidR="00B12C7E" w:rsidRPr="001C0342" w:rsidRDefault="00B12C7E" w:rsidP="001C0342">
      <w:pPr>
        <w:suppressAutoHyphens/>
        <w:spacing w:after="0" w:line="240" w:lineRule="auto"/>
        <w:ind w:firstLine="283"/>
        <w:jc w:val="both"/>
        <w:rPr>
          <w:rFonts w:ascii="Verdana" w:eastAsia="Times New Roman" w:hAnsi="Verdana" w:cs="Times New Roman"/>
          <w:color w:val="000000"/>
          <w:sz w:val="20"/>
          <w:szCs w:val="32"/>
        </w:rPr>
      </w:pPr>
      <w:r w:rsidRPr="001C0342">
        <w:rPr>
          <w:rFonts w:ascii="Verdana" w:eastAsia="Times New Roman" w:hAnsi="Verdana" w:cs="Times New Roman"/>
          <w:color w:val="000000"/>
          <w:sz w:val="20"/>
          <w:szCs w:val="32"/>
        </w:rPr>
        <w:t>And thereupon Aubrey Vair had her clasped to himself, her cheek upon his shoulder and his lips to hers.</w:t>
      </w:r>
    </w:p>
    <w:p w14:paraId="5CC791F9" w14:textId="77777777" w:rsidR="00B12C7E" w:rsidRPr="001C0342" w:rsidRDefault="00B12C7E" w:rsidP="001C0342">
      <w:pPr>
        <w:suppressAutoHyphens/>
        <w:spacing w:after="0" w:line="240" w:lineRule="auto"/>
        <w:ind w:firstLine="283"/>
        <w:jc w:val="both"/>
        <w:rPr>
          <w:rFonts w:ascii="Verdana" w:eastAsia="Times New Roman" w:hAnsi="Verdana" w:cs="Times New Roman"/>
          <w:color w:val="000000"/>
          <w:sz w:val="20"/>
          <w:szCs w:val="32"/>
        </w:rPr>
      </w:pPr>
      <w:r w:rsidRPr="001C0342">
        <w:rPr>
          <w:rFonts w:ascii="Verdana" w:eastAsia="Times New Roman" w:hAnsi="Verdana" w:cs="Times New Roman"/>
          <w:color w:val="000000"/>
          <w:sz w:val="20"/>
          <w:szCs w:val="32"/>
        </w:rPr>
        <w:t>Thus it was that Aubrey Vair came by the cardinal memory of his life. To this day it recurs in his works.</w:t>
      </w:r>
    </w:p>
    <w:p w14:paraId="6F37F14B" w14:textId="77777777" w:rsidR="00B12C7E" w:rsidRPr="001C0342" w:rsidRDefault="00B12C7E" w:rsidP="001C0342">
      <w:pPr>
        <w:suppressAutoHyphens/>
        <w:spacing w:after="0" w:line="240" w:lineRule="auto"/>
        <w:ind w:firstLine="283"/>
        <w:jc w:val="both"/>
        <w:rPr>
          <w:rFonts w:ascii="Verdana" w:eastAsia="Times New Roman" w:hAnsi="Verdana" w:cs="Times New Roman"/>
          <w:color w:val="000000"/>
          <w:sz w:val="20"/>
          <w:szCs w:val="32"/>
        </w:rPr>
      </w:pPr>
      <w:r w:rsidRPr="001C0342">
        <w:rPr>
          <w:rFonts w:ascii="Verdana" w:eastAsia="Times New Roman" w:hAnsi="Verdana" w:cs="Times New Roman"/>
          <w:color w:val="000000"/>
          <w:sz w:val="20"/>
          <w:szCs w:val="32"/>
        </w:rPr>
        <w:t>A little boy clambering in the hedge some way down the lane saw this group with surprise, and then with scorn and contempt. Reckoning nothing of his destiny, he turned away feeling that he at least could never come to the unspeakable unmanliness of hugging girls. Unhappily for Reigate scandal, his shame for his sex was altogether too deep for words.</w:t>
      </w:r>
    </w:p>
    <w:p w14:paraId="773AD906" w14:textId="77777777" w:rsidR="001C0342" w:rsidRDefault="00B12C7E" w:rsidP="001C0342">
      <w:pPr>
        <w:suppressAutoHyphens/>
        <w:spacing w:after="0" w:line="240" w:lineRule="auto"/>
        <w:ind w:firstLine="283"/>
        <w:jc w:val="both"/>
        <w:rPr>
          <w:rFonts w:ascii="Verdana" w:eastAsia="Times New Roman" w:hAnsi="Verdana" w:cs="Times New Roman"/>
          <w:color w:val="000000"/>
          <w:sz w:val="20"/>
          <w:szCs w:val="32"/>
        </w:rPr>
      </w:pPr>
      <w:r w:rsidRPr="001C0342">
        <w:rPr>
          <w:rFonts w:ascii="Verdana" w:eastAsia="Times New Roman" w:hAnsi="Verdana" w:cs="Times New Roman"/>
          <w:color w:val="000000"/>
          <w:sz w:val="20"/>
          <w:szCs w:val="32"/>
        </w:rPr>
        <w:t>An hour after, Aubrey Vair returned home in a hushed mood. There were muffins after his own heart for his tea</w:t>
      </w:r>
      <w:r w:rsidR="00E87CBD" w:rsidRPr="001C0342">
        <w:rPr>
          <w:rFonts w:ascii="Verdana" w:eastAsia="Times New Roman" w:hAnsi="Verdana" w:cs="Times New Roman"/>
          <w:color w:val="000000"/>
          <w:sz w:val="20"/>
          <w:szCs w:val="32"/>
        </w:rPr>
        <w:t>—</w:t>
      </w:r>
      <w:r w:rsidRPr="001C0342">
        <w:rPr>
          <w:rFonts w:ascii="Verdana" w:eastAsia="Times New Roman" w:hAnsi="Verdana" w:cs="Times New Roman"/>
          <w:color w:val="000000"/>
          <w:sz w:val="20"/>
          <w:szCs w:val="32"/>
        </w:rPr>
        <w:t>Mrs. Aubrey Vair had had hers. And there were chrysanthemums, chiefly white ones</w:t>
      </w:r>
      <w:r w:rsidR="00E87CBD" w:rsidRPr="001C0342">
        <w:rPr>
          <w:rFonts w:ascii="Verdana" w:eastAsia="Times New Roman" w:hAnsi="Verdana" w:cs="Times New Roman"/>
          <w:color w:val="000000"/>
          <w:sz w:val="20"/>
          <w:szCs w:val="32"/>
        </w:rPr>
        <w:t>—</w:t>
      </w:r>
      <w:r w:rsidRPr="001C0342">
        <w:rPr>
          <w:rFonts w:ascii="Verdana" w:eastAsia="Times New Roman" w:hAnsi="Verdana" w:cs="Times New Roman"/>
          <w:color w:val="000000"/>
          <w:sz w:val="20"/>
          <w:szCs w:val="32"/>
        </w:rPr>
        <w:t>, flowers he loved</w:t>
      </w:r>
      <w:r w:rsidR="00E87CBD" w:rsidRPr="001C0342">
        <w:rPr>
          <w:rFonts w:ascii="Verdana" w:eastAsia="Times New Roman" w:hAnsi="Verdana" w:cs="Times New Roman"/>
          <w:color w:val="000000"/>
          <w:sz w:val="20"/>
          <w:szCs w:val="32"/>
        </w:rPr>
        <w:t>—</w:t>
      </w:r>
      <w:r w:rsidRPr="001C0342">
        <w:rPr>
          <w:rFonts w:ascii="Verdana" w:eastAsia="Times New Roman" w:hAnsi="Verdana" w:cs="Times New Roman"/>
          <w:color w:val="000000"/>
          <w:sz w:val="20"/>
          <w:szCs w:val="32"/>
        </w:rPr>
        <w:t>, set out in the china bowl he was wont to praise. And his wife came behind him to kiss him as he sat eating.</w:t>
      </w:r>
    </w:p>
    <w:p w14:paraId="79C53BAD" w14:textId="5C633660" w:rsidR="00B12C7E" w:rsidRPr="001C0342" w:rsidRDefault="001C0342" w:rsidP="001C0342">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12C7E" w:rsidRPr="001C0342">
        <w:rPr>
          <w:rFonts w:ascii="Verdana" w:eastAsia="Times New Roman" w:hAnsi="Verdana" w:cs="Times New Roman"/>
          <w:color w:val="000000"/>
          <w:sz w:val="20"/>
          <w:szCs w:val="32"/>
        </w:rPr>
        <w:t>De lill Jummuns,</w:t>
      </w:r>
      <w:r>
        <w:rPr>
          <w:rFonts w:ascii="Verdana" w:eastAsia="Times New Roman" w:hAnsi="Verdana" w:cs="Times New Roman"/>
          <w:color w:val="000000"/>
          <w:sz w:val="20"/>
          <w:szCs w:val="32"/>
        </w:rPr>
        <w:t xml:space="preserve">” </w:t>
      </w:r>
      <w:r w:rsidR="00B12C7E" w:rsidRPr="001C0342">
        <w:rPr>
          <w:rFonts w:ascii="Verdana" w:eastAsia="Times New Roman" w:hAnsi="Verdana" w:cs="Times New Roman"/>
          <w:color w:val="000000"/>
          <w:sz w:val="20"/>
          <w:szCs w:val="32"/>
        </w:rPr>
        <w:t>she remarked, kissing him under the ear.</w:t>
      </w:r>
    </w:p>
    <w:p w14:paraId="1E8F6651" w14:textId="77777777" w:rsidR="00B12C7E" w:rsidRPr="001C0342" w:rsidRDefault="00B12C7E" w:rsidP="001C0342">
      <w:pPr>
        <w:suppressAutoHyphens/>
        <w:spacing w:after="0" w:line="240" w:lineRule="auto"/>
        <w:ind w:firstLine="283"/>
        <w:jc w:val="both"/>
        <w:rPr>
          <w:rFonts w:ascii="Verdana" w:eastAsia="Times New Roman" w:hAnsi="Verdana" w:cs="Times New Roman"/>
          <w:color w:val="000000"/>
          <w:sz w:val="20"/>
          <w:szCs w:val="32"/>
        </w:rPr>
      </w:pPr>
      <w:r w:rsidRPr="001C0342">
        <w:rPr>
          <w:rFonts w:ascii="Verdana" w:eastAsia="Times New Roman" w:hAnsi="Verdana" w:cs="Times New Roman"/>
          <w:color w:val="000000"/>
          <w:sz w:val="20"/>
          <w:szCs w:val="32"/>
        </w:rPr>
        <w:t>Then it came into the mind of Aubrey Vair with startling clearness, while his ear was being kissed, and with his mouth full of muffin, that life is a singularly complex thing.</w:t>
      </w:r>
    </w:p>
    <w:p w14:paraId="7E54FEAC" w14:textId="77777777" w:rsidR="00B12C7E" w:rsidRPr="001C0342" w:rsidRDefault="00B12C7E" w:rsidP="001C0342">
      <w:pPr>
        <w:suppressAutoHyphens/>
        <w:spacing w:after="0" w:line="240" w:lineRule="auto"/>
        <w:ind w:firstLine="283"/>
        <w:jc w:val="both"/>
        <w:rPr>
          <w:rFonts w:ascii="Verdana" w:eastAsia="Times New Roman" w:hAnsi="Verdana" w:cs="Times New Roman"/>
          <w:color w:val="000000"/>
          <w:sz w:val="20"/>
          <w:szCs w:val="32"/>
        </w:rPr>
      </w:pPr>
      <w:r w:rsidRPr="001C0342">
        <w:rPr>
          <w:rFonts w:ascii="Verdana" w:eastAsia="Times New Roman" w:hAnsi="Verdana" w:cs="Times New Roman"/>
          <w:color w:val="000000"/>
          <w:sz w:val="20"/>
          <w:szCs w:val="32"/>
        </w:rPr>
        <w:t>The summer passed at last into the harvest-time, and the leaves began falling. It was evening, the warm sunset light still touched the Downs, but up the valley a blue haze was creeping. One or two lamps in Reigate were already alight.</w:t>
      </w:r>
    </w:p>
    <w:p w14:paraId="1DBB171B" w14:textId="77777777" w:rsidR="00B12C7E" w:rsidRPr="001C0342" w:rsidRDefault="00B12C7E" w:rsidP="001C0342">
      <w:pPr>
        <w:suppressAutoHyphens/>
        <w:spacing w:after="0" w:line="240" w:lineRule="auto"/>
        <w:ind w:firstLine="283"/>
        <w:jc w:val="both"/>
        <w:rPr>
          <w:rFonts w:ascii="Verdana" w:eastAsia="Times New Roman" w:hAnsi="Verdana" w:cs="Times New Roman"/>
          <w:color w:val="000000"/>
          <w:sz w:val="20"/>
          <w:szCs w:val="32"/>
        </w:rPr>
      </w:pPr>
      <w:r w:rsidRPr="001C0342">
        <w:rPr>
          <w:rFonts w:ascii="Verdana" w:eastAsia="Times New Roman" w:hAnsi="Verdana" w:cs="Times New Roman"/>
          <w:color w:val="000000"/>
          <w:sz w:val="20"/>
          <w:szCs w:val="32"/>
        </w:rPr>
        <w:t>About halfway up the slanting road that scales the Downs, there is a wooden seat where one may obtain a fine view of the red villas scattered below, and of the succession of blue hills beyond. Here the girl with the shadowy face was sitting.</w:t>
      </w:r>
    </w:p>
    <w:p w14:paraId="2D721BC9" w14:textId="77777777" w:rsidR="00B12C7E" w:rsidRPr="001C0342" w:rsidRDefault="00B12C7E" w:rsidP="001C0342">
      <w:pPr>
        <w:suppressAutoHyphens/>
        <w:spacing w:after="0" w:line="240" w:lineRule="auto"/>
        <w:ind w:firstLine="283"/>
        <w:jc w:val="both"/>
        <w:rPr>
          <w:rFonts w:ascii="Verdana" w:eastAsia="Times New Roman" w:hAnsi="Verdana" w:cs="Times New Roman"/>
          <w:color w:val="000000"/>
          <w:sz w:val="20"/>
          <w:szCs w:val="32"/>
        </w:rPr>
      </w:pPr>
      <w:r w:rsidRPr="001C0342">
        <w:rPr>
          <w:rFonts w:ascii="Verdana" w:eastAsia="Times New Roman" w:hAnsi="Verdana" w:cs="Times New Roman"/>
          <w:color w:val="000000"/>
          <w:sz w:val="20"/>
          <w:szCs w:val="32"/>
        </w:rPr>
        <w:t>She had a book on her knees, but it lay neglected. She was leaning forward, her chin resting upon her hand, She was looking across the valley into the darkening sky, with troubled eyes.</w:t>
      </w:r>
    </w:p>
    <w:p w14:paraId="0DA0B19C" w14:textId="77777777" w:rsidR="00B12C7E" w:rsidRPr="001C0342" w:rsidRDefault="00B12C7E" w:rsidP="001C0342">
      <w:pPr>
        <w:suppressAutoHyphens/>
        <w:spacing w:after="0" w:line="240" w:lineRule="auto"/>
        <w:ind w:firstLine="283"/>
        <w:jc w:val="both"/>
        <w:rPr>
          <w:rFonts w:ascii="Verdana" w:eastAsia="Times New Roman" w:hAnsi="Verdana" w:cs="Times New Roman"/>
          <w:color w:val="000000"/>
          <w:sz w:val="20"/>
          <w:szCs w:val="32"/>
        </w:rPr>
      </w:pPr>
      <w:r w:rsidRPr="001C0342">
        <w:rPr>
          <w:rFonts w:ascii="Verdana" w:eastAsia="Times New Roman" w:hAnsi="Verdana" w:cs="Times New Roman"/>
          <w:color w:val="000000"/>
          <w:sz w:val="20"/>
          <w:szCs w:val="32"/>
        </w:rPr>
        <w:t>Aubrey Vair appeared through the hazel-bushes, and sat down beside her. He held half a dozen dead leaves in his hand.</w:t>
      </w:r>
    </w:p>
    <w:p w14:paraId="1016EE74" w14:textId="16197DB8" w:rsidR="001C0342" w:rsidRDefault="00B12C7E" w:rsidP="001C0342">
      <w:pPr>
        <w:suppressAutoHyphens/>
        <w:spacing w:after="0" w:line="240" w:lineRule="auto"/>
        <w:ind w:firstLine="283"/>
        <w:jc w:val="both"/>
        <w:rPr>
          <w:rFonts w:ascii="Verdana" w:eastAsia="Times New Roman" w:hAnsi="Verdana" w:cs="Times New Roman"/>
          <w:color w:val="000000"/>
          <w:sz w:val="20"/>
          <w:szCs w:val="32"/>
        </w:rPr>
      </w:pPr>
      <w:r w:rsidRPr="001C0342">
        <w:rPr>
          <w:rFonts w:ascii="Verdana" w:eastAsia="Times New Roman" w:hAnsi="Verdana" w:cs="Times New Roman"/>
          <w:color w:val="000000"/>
          <w:sz w:val="20"/>
          <w:szCs w:val="32"/>
        </w:rPr>
        <w:t>She did not alter her attitude.</w:t>
      </w:r>
      <w:r w:rsidR="001C0342">
        <w:rPr>
          <w:rFonts w:ascii="Verdana" w:eastAsia="Times New Roman" w:hAnsi="Verdana" w:cs="Times New Roman"/>
          <w:color w:val="000000"/>
          <w:sz w:val="20"/>
          <w:szCs w:val="32"/>
        </w:rPr>
        <w:t xml:space="preserve"> “</w:t>
      </w:r>
      <w:r w:rsidRPr="001C0342">
        <w:rPr>
          <w:rFonts w:ascii="Verdana" w:eastAsia="Times New Roman" w:hAnsi="Verdana" w:cs="Times New Roman"/>
          <w:color w:val="000000"/>
          <w:sz w:val="20"/>
          <w:szCs w:val="32"/>
        </w:rPr>
        <w:t>Well?</w:t>
      </w:r>
      <w:r w:rsidR="001C0342">
        <w:rPr>
          <w:rFonts w:ascii="Verdana" w:eastAsia="Times New Roman" w:hAnsi="Verdana" w:cs="Times New Roman"/>
          <w:color w:val="000000"/>
          <w:sz w:val="20"/>
          <w:szCs w:val="32"/>
        </w:rPr>
        <w:t xml:space="preserve">” </w:t>
      </w:r>
      <w:r w:rsidRPr="001C0342">
        <w:rPr>
          <w:rFonts w:ascii="Verdana" w:eastAsia="Times New Roman" w:hAnsi="Verdana" w:cs="Times New Roman"/>
          <w:color w:val="000000"/>
          <w:sz w:val="20"/>
          <w:szCs w:val="32"/>
        </w:rPr>
        <w:t>she said.</w:t>
      </w:r>
    </w:p>
    <w:p w14:paraId="36120B15" w14:textId="61F4A840" w:rsidR="00B12C7E" w:rsidRPr="001C0342" w:rsidRDefault="001C0342" w:rsidP="001C0342">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12C7E" w:rsidRPr="001C0342">
        <w:rPr>
          <w:rFonts w:ascii="Verdana" w:eastAsia="Times New Roman" w:hAnsi="Verdana" w:cs="Times New Roman"/>
          <w:color w:val="000000"/>
          <w:sz w:val="20"/>
          <w:szCs w:val="32"/>
        </w:rPr>
        <w:t>Is it to be flight?</w:t>
      </w:r>
      <w:r>
        <w:rPr>
          <w:rFonts w:ascii="Verdana" w:eastAsia="Times New Roman" w:hAnsi="Verdana" w:cs="Times New Roman"/>
          <w:color w:val="000000"/>
          <w:sz w:val="20"/>
          <w:szCs w:val="32"/>
        </w:rPr>
        <w:t xml:space="preserve">” </w:t>
      </w:r>
      <w:r w:rsidR="00B12C7E" w:rsidRPr="001C0342">
        <w:rPr>
          <w:rFonts w:ascii="Verdana" w:eastAsia="Times New Roman" w:hAnsi="Verdana" w:cs="Times New Roman"/>
          <w:color w:val="000000"/>
          <w:sz w:val="20"/>
          <w:szCs w:val="32"/>
        </w:rPr>
        <w:t>he asked.</w:t>
      </w:r>
    </w:p>
    <w:p w14:paraId="2CF856D0" w14:textId="77777777" w:rsidR="001C0342" w:rsidRDefault="00B12C7E" w:rsidP="001C0342">
      <w:pPr>
        <w:suppressAutoHyphens/>
        <w:spacing w:after="0" w:line="240" w:lineRule="auto"/>
        <w:ind w:firstLine="283"/>
        <w:jc w:val="both"/>
        <w:rPr>
          <w:rFonts w:ascii="Verdana" w:eastAsia="Times New Roman" w:hAnsi="Verdana" w:cs="Times New Roman"/>
          <w:color w:val="000000"/>
          <w:sz w:val="20"/>
          <w:szCs w:val="32"/>
        </w:rPr>
      </w:pPr>
      <w:r w:rsidRPr="001C0342">
        <w:rPr>
          <w:rFonts w:ascii="Verdana" w:eastAsia="Times New Roman" w:hAnsi="Verdana" w:cs="Times New Roman"/>
          <w:color w:val="000000"/>
          <w:sz w:val="20"/>
          <w:szCs w:val="32"/>
        </w:rPr>
        <w:t>Aubrey Vair was rather pale. He had been having bad nights latterly, with dreams of the Continental Express, Mrs. Aubrey Vair possibly even in pursuit</w:t>
      </w:r>
      <w:r w:rsidR="00E87CBD" w:rsidRPr="001C0342">
        <w:rPr>
          <w:rFonts w:ascii="Verdana" w:eastAsia="Times New Roman" w:hAnsi="Verdana" w:cs="Times New Roman"/>
          <w:color w:val="000000"/>
          <w:sz w:val="20"/>
          <w:szCs w:val="32"/>
        </w:rPr>
        <w:t>—</w:t>
      </w:r>
      <w:r w:rsidRPr="001C0342">
        <w:rPr>
          <w:rFonts w:ascii="Verdana" w:eastAsia="Times New Roman" w:hAnsi="Verdana" w:cs="Times New Roman"/>
          <w:color w:val="000000"/>
          <w:sz w:val="20"/>
          <w:szCs w:val="32"/>
        </w:rPr>
        <w:t>, he always fancied her making the tragedy, ridiculous by tearfully bringing additional pairs of socks, and any such trifles he had forgotten, with her</w:t>
      </w:r>
      <w:r w:rsidR="00E87CBD" w:rsidRPr="001C0342">
        <w:rPr>
          <w:rFonts w:ascii="Verdana" w:eastAsia="Times New Roman" w:hAnsi="Verdana" w:cs="Times New Roman"/>
          <w:color w:val="000000"/>
          <w:sz w:val="20"/>
          <w:szCs w:val="32"/>
        </w:rPr>
        <w:t>—</w:t>
      </w:r>
      <w:r w:rsidRPr="001C0342">
        <w:rPr>
          <w:rFonts w:ascii="Verdana" w:eastAsia="Times New Roman" w:hAnsi="Verdana" w:cs="Times New Roman"/>
          <w:color w:val="000000"/>
          <w:sz w:val="20"/>
          <w:szCs w:val="32"/>
        </w:rPr>
        <w:t>, all Reigate and Redhill in commotion. He had never eloped before, and he had visions of difficulties with hotel proprietors. Mrs. Aubrey Vair might telegraph ahead. Even he had, had a prophetic vision of a headline in a halfpenny evening newspaper:</w:t>
      </w:r>
      <w:r w:rsidR="001C0342">
        <w:rPr>
          <w:rFonts w:ascii="Verdana" w:eastAsia="Times New Roman" w:hAnsi="Verdana" w:cs="Times New Roman"/>
          <w:color w:val="000000"/>
          <w:sz w:val="20"/>
          <w:szCs w:val="32"/>
        </w:rPr>
        <w:t xml:space="preserve"> “</w:t>
      </w:r>
      <w:r w:rsidRPr="001C0342">
        <w:rPr>
          <w:rFonts w:ascii="Verdana" w:eastAsia="Times New Roman" w:hAnsi="Verdana" w:cs="Times New Roman"/>
          <w:color w:val="000000"/>
          <w:sz w:val="20"/>
          <w:szCs w:val="32"/>
        </w:rPr>
        <w:t>Young Lady abducts a Minor Poet.</w:t>
      </w:r>
      <w:r w:rsidR="001C0342">
        <w:rPr>
          <w:rFonts w:ascii="Verdana" w:eastAsia="Times New Roman" w:hAnsi="Verdana" w:cs="Times New Roman"/>
          <w:color w:val="000000"/>
          <w:sz w:val="20"/>
          <w:szCs w:val="32"/>
        </w:rPr>
        <w:t xml:space="preserve">” </w:t>
      </w:r>
      <w:r w:rsidRPr="001C0342">
        <w:rPr>
          <w:rFonts w:ascii="Verdana" w:eastAsia="Times New Roman" w:hAnsi="Verdana" w:cs="Times New Roman"/>
          <w:color w:val="000000"/>
          <w:sz w:val="20"/>
          <w:szCs w:val="32"/>
        </w:rPr>
        <w:t>So there was a quaver in his voice as he asked,</w:t>
      </w:r>
      <w:r w:rsidR="001C0342">
        <w:rPr>
          <w:rFonts w:ascii="Verdana" w:eastAsia="Times New Roman" w:hAnsi="Verdana" w:cs="Times New Roman"/>
          <w:color w:val="000000"/>
          <w:sz w:val="20"/>
          <w:szCs w:val="32"/>
        </w:rPr>
        <w:t xml:space="preserve"> “</w:t>
      </w:r>
      <w:r w:rsidRPr="001C0342">
        <w:rPr>
          <w:rFonts w:ascii="Verdana" w:eastAsia="Times New Roman" w:hAnsi="Verdana" w:cs="Times New Roman"/>
          <w:color w:val="000000"/>
          <w:sz w:val="20"/>
          <w:szCs w:val="32"/>
        </w:rPr>
        <w:t>Is it to be flight?</w:t>
      </w:r>
      <w:r w:rsidR="001C0342">
        <w:rPr>
          <w:rFonts w:ascii="Verdana" w:eastAsia="Times New Roman" w:hAnsi="Verdana" w:cs="Times New Roman"/>
          <w:color w:val="000000"/>
          <w:sz w:val="20"/>
          <w:szCs w:val="32"/>
        </w:rPr>
        <w:t>”</w:t>
      </w:r>
    </w:p>
    <w:p w14:paraId="24469B29" w14:textId="484227A9" w:rsidR="001C0342" w:rsidRDefault="001C0342" w:rsidP="001C0342">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12C7E" w:rsidRPr="001C0342">
        <w:rPr>
          <w:rFonts w:ascii="Verdana" w:eastAsia="Times New Roman" w:hAnsi="Verdana" w:cs="Times New Roman"/>
          <w:color w:val="000000"/>
          <w:sz w:val="20"/>
          <w:szCs w:val="32"/>
        </w:rPr>
        <w:t>As you will,</w:t>
      </w:r>
      <w:r>
        <w:rPr>
          <w:rFonts w:ascii="Verdana" w:eastAsia="Times New Roman" w:hAnsi="Verdana" w:cs="Times New Roman"/>
          <w:color w:val="000000"/>
          <w:sz w:val="20"/>
          <w:szCs w:val="32"/>
        </w:rPr>
        <w:t xml:space="preserve">” </w:t>
      </w:r>
      <w:r w:rsidR="00B12C7E" w:rsidRPr="001C0342">
        <w:rPr>
          <w:rFonts w:ascii="Verdana" w:eastAsia="Times New Roman" w:hAnsi="Verdana" w:cs="Times New Roman"/>
          <w:color w:val="000000"/>
          <w:sz w:val="20"/>
          <w:szCs w:val="32"/>
        </w:rPr>
        <w:t>she answered, still not looking at him.</w:t>
      </w:r>
    </w:p>
    <w:p w14:paraId="4F80440F" w14:textId="77777777" w:rsidR="001C0342" w:rsidRDefault="001C0342" w:rsidP="001C0342">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12C7E" w:rsidRPr="001C0342">
        <w:rPr>
          <w:rFonts w:ascii="Verdana" w:eastAsia="Times New Roman" w:hAnsi="Verdana" w:cs="Times New Roman"/>
          <w:color w:val="000000"/>
          <w:sz w:val="20"/>
          <w:szCs w:val="32"/>
        </w:rPr>
        <w:t>I want you to consider particularly how this will affect you. A man,</w:t>
      </w:r>
      <w:r>
        <w:rPr>
          <w:rFonts w:ascii="Verdana" w:eastAsia="Times New Roman" w:hAnsi="Verdana" w:cs="Times New Roman"/>
          <w:color w:val="000000"/>
          <w:sz w:val="20"/>
          <w:szCs w:val="32"/>
        </w:rPr>
        <w:t xml:space="preserve">” </w:t>
      </w:r>
      <w:r w:rsidR="00B12C7E" w:rsidRPr="001C0342">
        <w:rPr>
          <w:rFonts w:ascii="Verdana" w:eastAsia="Times New Roman" w:hAnsi="Verdana" w:cs="Times New Roman"/>
          <w:color w:val="000000"/>
          <w:sz w:val="20"/>
          <w:szCs w:val="32"/>
        </w:rPr>
        <w:t>said Aubrey Vair, slowly, and staring hard at the leaves in his hand,</w:t>
      </w:r>
      <w:r>
        <w:rPr>
          <w:rFonts w:ascii="Verdana" w:eastAsia="Times New Roman" w:hAnsi="Verdana" w:cs="Times New Roman"/>
          <w:color w:val="000000"/>
          <w:sz w:val="20"/>
          <w:szCs w:val="32"/>
        </w:rPr>
        <w:t xml:space="preserve"> “</w:t>
      </w:r>
      <w:r w:rsidR="00B12C7E" w:rsidRPr="001C0342">
        <w:rPr>
          <w:rFonts w:ascii="Verdana" w:eastAsia="Times New Roman" w:hAnsi="Verdana" w:cs="Times New Roman"/>
          <w:color w:val="000000"/>
          <w:sz w:val="20"/>
          <w:szCs w:val="32"/>
        </w:rPr>
        <w:t>even gains a certain eclat in these affairs. But to a woman it is ruin</w:t>
      </w:r>
      <w:r w:rsidR="00E87CBD" w:rsidRPr="001C0342">
        <w:rPr>
          <w:rFonts w:ascii="Verdana" w:eastAsia="Times New Roman" w:hAnsi="Verdana" w:cs="Times New Roman"/>
          <w:color w:val="000000"/>
          <w:sz w:val="20"/>
          <w:szCs w:val="32"/>
        </w:rPr>
        <w:t>—</w:t>
      </w:r>
      <w:r w:rsidR="00B12C7E" w:rsidRPr="001C0342">
        <w:rPr>
          <w:rFonts w:ascii="Verdana" w:eastAsia="Times New Roman" w:hAnsi="Verdana" w:cs="Times New Roman"/>
          <w:color w:val="000000"/>
          <w:sz w:val="20"/>
          <w:szCs w:val="32"/>
        </w:rPr>
        <w:t>social, moral.</w:t>
      </w:r>
      <w:r>
        <w:rPr>
          <w:rFonts w:ascii="Verdana" w:eastAsia="Times New Roman" w:hAnsi="Verdana" w:cs="Times New Roman"/>
          <w:color w:val="000000"/>
          <w:sz w:val="20"/>
          <w:szCs w:val="32"/>
        </w:rPr>
        <w:t>”</w:t>
      </w:r>
    </w:p>
    <w:p w14:paraId="167E9188" w14:textId="4E2729ED" w:rsidR="001C0342" w:rsidRDefault="001C0342" w:rsidP="001C0342">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12C7E" w:rsidRPr="001C0342">
        <w:rPr>
          <w:rFonts w:ascii="Verdana" w:eastAsia="Times New Roman" w:hAnsi="Verdana" w:cs="Times New Roman"/>
          <w:color w:val="000000"/>
          <w:sz w:val="20"/>
          <w:szCs w:val="32"/>
        </w:rPr>
        <w:t>This is not love,</w:t>
      </w:r>
      <w:r>
        <w:rPr>
          <w:rFonts w:ascii="Verdana" w:eastAsia="Times New Roman" w:hAnsi="Verdana" w:cs="Times New Roman"/>
          <w:color w:val="000000"/>
          <w:sz w:val="20"/>
          <w:szCs w:val="32"/>
        </w:rPr>
        <w:t xml:space="preserve">” </w:t>
      </w:r>
      <w:r w:rsidR="00B12C7E" w:rsidRPr="001C0342">
        <w:rPr>
          <w:rFonts w:ascii="Verdana" w:eastAsia="Times New Roman" w:hAnsi="Verdana" w:cs="Times New Roman"/>
          <w:color w:val="000000"/>
          <w:sz w:val="20"/>
          <w:szCs w:val="32"/>
        </w:rPr>
        <w:t>said the girl in white.</w:t>
      </w:r>
    </w:p>
    <w:p w14:paraId="0A247FAD" w14:textId="77777777" w:rsidR="001C0342" w:rsidRDefault="001C0342" w:rsidP="001C0342">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12C7E" w:rsidRPr="001C0342">
        <w:rPr>
          <w:rFonts w:ascii="Verdana" w:eastAsia="Times New Roman" w:hAnsi="Verdana" w:cs="Times New Roman"/>
          <w:color w:val="000000"/>
          <w:sz w:val="20"/>
          <w:szCs w:val="32"/>
        </w:rPr>
        <w:t>Ah, my dearest! Think of yourself.</w:t>
      </w:r>
      <w:r>
        <w:rPr>
          <w:rFonts w:ascii="Verdana" w:eastAsia="Times New Roman" w:hAnsi="Verdana" w:cs="Times New Roman"/>
          <w:color w:val="000000"/>
          <w:sz w:val="20"/>
          <w:szCs w:val="32"/>
        </w:rPr>
        <w:t>”</w:t>
      </w:r>
    </w:p>
    <w:p w14:paraId="1E8D5621" w14:textId="06BFE0EC" w:rsidR="001C0342" w:rsidRDefault="001C0342" w:rsidP="001C0342">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12C7E" w:rsidRPr="001C0342">
        <w:rPr>
          <w:rFonts w:ascii="Verdana" w:eastAsia="Times New Roman" w:hAnsi="Verdana" w:cs="Times New Roman"/>
          <w:color w:val="000000"/>
          <w:sz w:val="20"/>
          <w:szCs w:val="32"/>
        </w:rPr>
        <w:t>Stupid!</w:t>
      </w:r>
      <w:r>
        <w:rPr>
          <w:rFonts w:ascii="Verdana" w:eastAsia="Times New Roman" w:hAnsi="Verdana" w:cs="Times New Roman"/>
          <w:color w:val="000000"/>
          <w:sz w:val="20"/>
          <w:szCs w:val="32"/>
        </w:rPr>
        <w:t xml:space="preserve">” </w:t>
      </w:r>
      <w:r w:rsidR="00B12C7E" w:rsidRPr="001C0342">
        <w:rPr>
          <w:rFonts w:ascii="Verdana" w:eastAsia="Times New Roman" w:hAnsi="Verdana" w:cs="Times New Roman"/>
          <w:color w:val="000000"/>
          <w:sz w:val="20"/>
          <w:szCs w:val="32"/>
        </w:rPr>
        <w:t>she said, under her breath.</w:t>
      </w:r>
    </w:p>
    <w:p w14:paraId="5C66232B" w14:textId="77777777" w:rsidR="001C0342" w:rsidRDefault="001C0342" w:rsidP="001C0342">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12C7E" w:rsidRPr="001C0342">
        <w:rPr>
          <w:rFonts w:ascii="Verdana" w:eastAsia="Times New Roman" w:hAnsi="Verdana" w:cs="Times New Roman"/>
          <w:color w:val="000000"/>
          <w:sz w:val="20"/>
          <w:szCs w:val="32"/>
        </w:rPr>
        <w:t>You spoke?</w:t>
      </w:r>
      <w:r>
        <w:rPr>
          <w:rFonts w:ascii="Verdana" w:eastAsia="Times New Roman" w:hAnsi="Verdana" w:cs="Times New Roman"/>
          <w:color w:val="000000"/>
          <w:sz w:val="20"/>
          <w:szCs w:val="32"/>
        </w:rPr>
        <w:t>”</w:t>
      </w:r>
    </w:p>
    <w:p w14:paraId="62A3D400" w14:textId="77777777" w:rsidR="001C0342" w:rsidRDefault="001C0342" w:rsidP="001C0342">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12C7E" w:rsidRPr="001C0342">
        <w:rPr>
          <w:rFonts w:ascii="Verdana" w:eastAsia="Times New Roman" w:hAnsi="Verdana" w:cs="Times New Roman"/>
          <w:color w:val="000000"/>
          <w:sz w:val="20"/>
          <w:szCs w:val="32"/>
        </w:rPr>
        <w:t>Nothing.</w:t>
      </w:r>
      <w:r>
        <w:rPr>
          <w:rFonts w:ascii="Verdana" w:eastAsia="Times New Roman" w:hAnsi="Verdana" w:cs="Times New Roman"/>
          <w:color w:val="000000"/>
          <w:sz w:val="20"/>
          <w:szCs w:val="32"/>
        </w:rPr>
        <w:t>”</w:t>
      </w:r>
    </w:p>
    <w:p w14:paraId="6910D454" w14:textId="77777777" w:rsidR="001C0342" w:rsidRDefault="001C0342" w:rsidP="001C0342">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12C7E" w:rsidRPr="001C0342">
        <w:rPr>
          <w:rFonts w:ascii="Verdana" w:eastAsia="Times New Roman" w:hAnsi="Verdana" w:cs="Times New Roman"/>
          <w:color w:val="000000"/>
          <w:sz w:val="20"/>
          <w:szCs w:val="32"/>
        </w:rPr>
        <w:t>But cannot we go on, meeting one another, loving one another, without any great scandal or misery? Could we not</w:t>
      </w:r>
      <w:r w:rsidR="00E87CBD" w:rsidRPr="001C0342">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p>
    <w:p w14:paraId="524AC65E" w14:textId="77777777" w:rsidR="001C0342" w:rsidRDefault="001C0342" w:rsidP="001C0342">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12C7E" w:rsidRPr="001C0342">
        <w:rPr>
          <w:rFonts w:ascii="Verdana" w:eastAsia="Times New Roman" w:hAnsi="Verdana" w:cs="Times New Roman"/>
          <w:color w:val="000000"/>
          <w:sz w:val="20"/>
          <w:szCs w:val="32"/>
        </w:rPr>
        <w:t>That,</w:t>
      </w:r>
      <w:r>
        <w:rPr>
          <w:rFonts w:ascii="Verdana" w:eastAsia="Times New Roman" w:hAnsi="Verdana" w:cs="Times New Roman"/>
          <w:color w:val="000000"/>
          <w:sz w:val="20"/>
          <w:szCs w:val="32"/>
        </w:rPr>
        <w:t xml:space="preserve">” </w:t>
      </w:r>
      <w:r w:rsidR="00B12C7E" w:rsidRPr="001C0342">
        <w:rPr>
          <w:rFonts w:ascii="Verdana" w:eastAsia="Times New Roman" w:hAnsi="Verdana" w:cs="Times New Roman"/>
          <w:color w:val="000000"/>
          <w:sz w:val="20"/>
          <w:szCs w:val="32"/>
        </w:rPr>
        <w:t>interrupted Miss Smith,</w:t>
      </w:r>
      <w:r>
        <w:rPr>
          <w:rFonts w:ascii="Verdana" w:eastAsia="Times New Roman" w:hAnsi="Verdana" w:cs="Times New Roman"/>
          <w:color w:val="000000"/>
          <w:sz w:val="20"/>
          <w:szCs w:val="32"/>
        </w:rPr>
        <w:t xml:space="preserve"> “</w:t>
      </w:r>
      <w:r w:rsidR="00B12C7E" w:rsidRPr="001C0342">
        <w:rPr>
          <w:rFonts w:ascii="Verdana" w:eastAsia="Times New Roman" w:hAnsi="Verdana" w:cs="Times New Roman"/>
          <w:color w:val="000000"/>
          <w:sz w:val="20"/>
          <w:szCs w:val="32"/>
        </w:rPr>
        <w:t>would be unspeakably horrible.</w:t>
      </w:r>
      <w:r>
        <w:rPr>
          <w:rFonts w:ascii="Verdana" w:eastAsia="Times New Roman" w:hAnsi="Verdana" w:cs="Times New Roman"/>
          <w:color w:val="000000"/>
          <w:sz w:val="20"/>
          <w:szCs w:val="32"/>
        </w:rPr>
        <w:t>”</w:t>
      </w:r>
    </w:p>
    <w:p w14:paraId="7CD2162B" w14:textId="77777777" w:rsidR="001C0342" w:rsidRDefault="001C0342" w:rsidP="001C0342">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12C7E" w:rsidRPr="001C0342">
        <w:rPr>
          <w:rFonts w:ascii="Verdana" w:eastAsia="Times New Roman" w:hAnsi="Verdana" w:cs="Times New Roman"/>
          <w:color w:val="000000"/>
          <w:sz w:val="20"/>
          <w:szCs w:val="32"/>
        </w:rPr>
        <w:t>This is a dreadful conversation to me. Life is so intricate, such a web of subtle strands binds us this way and that. I cannot tell what is right. You must consider</w:t>
      </w:r>
      <w:r w:rsidR="00E87CBD" w:rsidRPr="001C0342">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p>
    <w:p w14:paraId="56E39E0A" w14:textId="77777777" w:rsidR="001C0342" w:rsidRDefault="001C0342" w:rsidP="001C0342">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12C7E" w:rsidRPr="001C0342">
        <w:rPr>
          <w:rFonts w:ascii="Verdana" w:eastAsia="Times New Roman" w:hAnsi="Verdana" w:cs="Times New Roman"/>
          <w:color w:val="000000"/>
          <w:sz w:val="20"/>
          <w:szCs w:val="32"/>
        </w:rPr>
        <w:t>A man would break such strands.</w:t>
      </w:r>
      <w:r>
        <w:rPr>
          <w:rFonts w:ascii="Verdana" w:eastAsia="Times New Roman" w:hAnsi="Verdana" w:cs="Times New Roman"/>
          <w:color w:val="000000"/>
          <w:sz w:val="20"/>
          <w:szCs w:val="32"/>
        </w:rPr>
        <w:t>”</w:t>
      </w:r>
    </w:p>
    <w:p w14:paraId="38A022D8" w14:textId="77777777" w:rsidR="001C0342" w:rsidRDefault="001C0342" w:rsidP="001C0342">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12C7E" w:rsidRPr="001C0342">
        <w:rPr>
          <w:rFonts w:ascii="Verdana" w:eastAsia="Times New Roman" w:hAnsi="Verdana" w:cs="Times New Roman"/>
          <w:color w:val="000000"/>
          <w:sz w:val="20"/>
          <w:szCs w:val="32"/>
        </w:rPr>
        <w:t>There is no manliness,</w:t>
      </w:r>
      <w:r>
        <w:rPr>
          <w:rFonts w:ascii="Verdana" w:eastAsia="Times New Roman" w:hAnsi="Verdana" w:cs="Times New Roman"/>
          <w:color w:val="000000"/>
          <w:sz w:val="20"/>
          <w:szCs w:val="32"/>
        </w:rPr>
        <w:t xml:space="preserve">” </w:t>
      </w:r>
      <w:r w:rsidR="00B12C7E" w:rsidRPr="001C0342">
        <w:rPr>
          <w:rFonts w:ascii="Verdana" w:eastAsia="Times New Roman" w:hAnsi="Verdana" w:cs="Times New Roman"/>
          <w:color w:val="000000"/>
          <w:sz w:val="20"/>
          <w:szCs w:val="32"/>
        </w:rPr>
        <w:t>said Aubrey Vair, with a sudden glow of moral exaltation,</w:t>
      </w:r>
      <w:r>
        <w:rPr>
          <w:rFonts w:ascii="Verdana" w:eastAsia="Times New Roman" w:hAnsi="Verdana" w:cs="Times New Roman"/>
          <w:color w:val="000000"/>
          <w:sz w:val="20"/>
          <w:szCs w:val="32"/>
        </w:rPr>
        <w:t xml:space="preserve"> “</w:t>
      </w:r>
      <w:r w:rsidR="00B12C7E" w:rsidRPr="001C0342">
        <w:rPr>
          <w:rFonts w:ascii="Verdana" w:eastAsia="Times New Roman" w:hAnsi="Verdana" w:cs="Times New Roman"/>
          <w:color w:val="000000"/>
          <w:sz w:val="20"/>
          <w:szCs w:val="32"/>
        </w:rPr>
        <w:t>in doing wrong. My love</w:t>
      </w:r>
      <w:r w:rsidR="00E87CBD" w:rsidRPr="001C0342">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p>
    <w:p w14:paraId="69359226" w14:textId="7532CAEF" w:rsidR="001C0342" w:rsidRDefault="001C0342" w:rsidP="001C0342">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12C7E" w:rsidRPr="001C0342">
        <w:rPr>
          <w:rFonts w:ascii="Verdana" w:eastAsia="Times New Roman" w:hAnsi="Verdana" w:cs="Times New Roman"/>
          <w:color w:val="000000"/>
          <w:sz w:val="20"/>
          <w:szCs w:val="32"/>
        </w:rPr>
        <w:t>We could at least die together, dearest,</w:t>
      </w:r>
      <w:r>
        <w:rPr>
          <w:rFonts w:ascii="Verdana" w:eastAsia="Times New Roman" w:hAnsi="Verdana" w:cs="Times New Roman"/>
          <w:color w:val="000000"/>
          <w:sz w:val="20"/>
          <w:szCs w:val="32"/>
        </w:rPr>
        <w:t xml:space="preserve">” </w:t>
      </w:r>
      <w:r w:rsidR="00B12C7E" w:rsidRPr="001C0342">
        <w:rPr>
          <w:rFonts w:ascii="Verdana" w:eastAsia="Times New Roman" w:hAnsi="Verdana" w:cs="Times New Roman"/>
          <w:color w:val="000000"/>
          <w:sz w:val="20"/>
          <w:szCs w:val="32"/>
        </w:rPr>
        <w:t>she said.</w:t>
      </w:r>
    </w:p>
    <w:p w14:paraId="3B1B4FDC" w14:textId="77777777" w:rsidR="001C0342" w:rsidRDefault="001C0342" w:rsidP="001C0342">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12C7E" w:rsidRPr="001C0342">
        <w:rPr>
          <w:rFonts w:ascii="Verdana" w:eastAsia="Times New Roman" w:hAnsi="Verdana" w:cs="Times New Roman"/>
          <w:color w:val="000000"/>
          <w:sz w:val="20"/>
          <w:szCs w:val="32"/>
        </w:rPr>
        <w:t>Good Lord!</w:t>
      </w:r>
      <w:r>
        <w:rPr>
          <w:rFonts w:ascii="Verdana" w:eastAsia="Times New Roman" w:hAnsi="Verdana" w:cs="Times New Roman"/>
          <w:color w:val="000000"/>
          <w:sz w:val="20"/>
          <w:szCs w:val="32"/>
        </w:rPr>
        <w:t xml:space="preserve">” </w:t>
      </w:r>
      <w:r w:rsidR="00B12C7E" w:rsidRPr="001C0342">
        <w:rPr>
          <w:rFonts w:ascii="Verdana" w:eastAsia="Times New Roman" w:hAnsi="Verdana" w:cs="Times New Roman"/>
          <w:color w:val="000000"/>
          <w:sz w:val="20"/>
          <w:szCs w:val="32"/>
        </w:rPr>
        <w:t>said Aubrey Vair.</w:t>
      </w:r>
      <w:r>
        <w:rPr>
          <w:rFonts w:ascii="Verdana" w:eastAsia="Times New Roman" w:hAnsi="Verdana" w:cs="Times New Roman"/>
          <w:color w:val="000000"/>
          <w:sz w:val="20"/>
          <w:szCs w:val="32"/>
        </w:rPr>
        <w:t xml:space="preserve"> “</w:t>
      </w:r>
      <w:r w:rsidR="00B12C7E" w:rsidRPr="001C0342">
        <w:rPr>
          <w:rFonts w:ascii="Verdana" w:eastAsia="Times New Roman" w:hAnsi="Verdana" w:cs="Times New Roman"/>
          <w:color w:val="000000"/>
          <w:sz w:val="20"/>
          <w:szCs w:val="32"/>
        </w:rPr>
        <w:t>I mean</w:t>
      </w:r>
      <w:r w:rsidR="00E87CBD" w:rsidRPr="001C0342">
        <w:rPr>
          <w:rFonts w:ascii="Verdana" w:eastAsia="Times New Roman" w:hAnsi="Verdana" w:cs="Times New Roman"/>
          <w:color w:val="000000"/>
          <w:sz w:val="20"/>
          <w:szCs w:val="32"/>
        </w:rPr>
        <w:t>—</w:t>
      </w:r>
      <w:r w:rsidR="00B12C7E" w:rsidRPr="001C0342">
        <w:rPr>
          <w:rFonts w:ascii="Verdana" w:eastAsia="Times New Roman" w:hAnsi="Verdana" w:cs="Times New Roman"/>
          <w:color w:val="000000"/>
          <w:sz w:val="20"/>
          <w:szCs w:val="32"/>
        </w:rPr>
        <w:t>consider my wife.</w:t>
      </w:r>
      <w:r>
        <w:rPr>
          <w:rFonts w:ascii="Verdana" w:eastAsia="Times New Roman" w:hAnsi="Verdana" w:cs="Times New Roman"/>
          <w:color w:val="000000"/>
          <w:sz w:val="20"/>
          <w:szCs w:val="32"/>
        </w:rPr>
        <w:t>”</w:t>
      </w:r>
    </w:p>
    <w:p w14:paraId="47A220A7" w14:textId="77777777" w:rsidR="001C0342" w:rsidRDefault="001C0342" w:rsidP="001C0342">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12C7E" w:rsidRPr="001C0342">
        <w:rPr>
          <w:rFonts w:ascii="Verdana" w:eastAsia="Times New Roman" w:hAnsi="Verdana" w:cs="Times New Roman"/>
          <w:color w:val="000000"/>
          <w:sz w:val="20"/>
          <w:szCs w:val="32"/>
        </w:rPr>
        <w:t>You have not considered her hitherto.</w:t>
      </w:r>
      <w:r>
        <w:rPr>
          <w:rFonts w:ascii="Verdana" w:eastAsia="Times New Roman" w:hAnsi="Verdana" w:cs="Times New Roman"/>
          <w:color w:val="000000"/>
          <w:sz w:val="20"/>
          <w:szCs w:val="32"/>
        </w:rPr>
        <w:t>”</w:t>
      </w:r>
    </w:p>
    <w:p w14:paraId="690D75E0" w14:textId="77777777" w:rsidR="001C0342" w:rsidRDefault="001C0342" w:rsidP="001C0342">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12C7E" w:rsidRPr="001C0342">
        <w:rPr>
          <w:rFonts w:ascii="Verdana" w:eastAsia="Times New Roman" w:hAnsi="Verdana" w:cs="Times New Roman"/>
          <w:color w:val="000000"/>
          <w:sz w:val="20"/>
          <w:szCs w:val="32"/>
        </w:rPr>
        <w:t>There is a flavour</w:t>
      </w:r>
      <w:r w:rsidR="00E87CBD" w:rsidRPr="001C0342">
        <w:rPr>
          <w:rFonts w:ascii="Verdana" w:eastAsia="Times New Roman" w:hAnsi="Verdana" w:cs="Times New Roman"/>
          <w:color w:val="000000"/>
          <w:sz w:val="20"/>
          <w:szCs w:val="32"/>
        </w:rPr>
        <w:t>—</w:t>
      </w:r>
      <w:r w:rsidR="00B12C7E" w:rsidRPr="001C0342">
        <w:rPr>
          <w:rFonts w:ascii="Verdana" w:eastAsia="Times New Roman" w:hAnsi="Verdana" w:cs="Times New Roman"/>
          <w:color w:val="000000"/>
          <w:sz w:val="20"/>
          <w:szCs w:val="32"/>
        </w:rPr>
        <w:t>of cowardice, of desertion, about suicide,</w:t>
      </w:r>
      <w:r>
        <w:rPr>
          <w:rFonts w:ascii="Verdana" w:eastAsia="Times New Roman" w:hAnsi="Verdana" w:cs="Times New Roman"/>
          <w:color w:val="000000"/>
          <w:sz w:val="20"/>
          <w:szCs w:val="32"/>
        </w:rPr>
        <w:t xml:space="preserve">” </w:t>
      </w:r>
      <w:r w:rsidR="00B12C7E" w:rsidRPr="001C0342">
        <w:rPr>
          <w:rFonts w:ascii="Verdana" w:eastAsia="Times New Roman" w:hAnsi="Verdana" w:cs="Times New Roman"/>
          <w:color w:val="000000"/>
          <w:sz w:val="20"/>
          <w:szCs w:val="32"/>
        </w:rPr>
        <w:t>said Aubrey Vair.</w:t>
      </w:r>
      <w:r>
        <w:rPr>
          <w:rFonts w:ascii="Verdana" w:eastAsia="Times New Roman" w:hAnsi="Verdana" w:cs="Times New Roman"/>
          <w:color w:val="000000"/>
          <w:sz w:val="20"/>
          <w:szCs w:val="32"/>
        </w:rPr>
        <w:t xml:space="preserve"> “</w:t>
      </w:r>
      <w:r w:rsidR="00B12C7E" w:rsidRPr="001C0342">
        <w:rPr>
          <w:rFonts w:ascii="Verdana" w:eastAsia="Times New Roman" w:hAnsi="Verdana" w:cs="Times New Roman"/>
          <w:color w:val="000000"/>
          <w:sz w:val="20"/>
          <w:szCs w:val="32"/>
        </w:rPr>
        <w:t>Frankly, I have the English prejudice, and do not like any kind of running away.</w:t>
      </w:r>
      <w:r>
        <w:rPr>
          <w:rFonts w:ascii="Verdana" w:eastAsia="Times New Roman" w:hAnsi="Verdana" w:cs="Times New Roman"/>
          <w:color w:val="000000"/>
          <w:sz w:val="20"/>
          <w:szCs w:val="32"/>
        </w:rPr>
        <w:t>”</w:t>
      </w:r>
    </w:p>
    <w:p w14:paraId="19C2123C" w14:textId="77777777" w:rsidR="001C0342" w:rsidRDefault="00B12C7E" w:rsidP="001C0342">
      <w:pPr>
        <w:suppressAutoHyphens/>
        <w:spacing w:after="0" w:line="240" w:lineRule="auto"/>
        <w:ind w:firstLine="283"/>
        <w:jc w:val="both"/>
        <w:rPr>
          <w:rFonts w:ascii="Verdana" w:eastAsia="Times New Roman" w:hAnsi="Verdana" w:cs="Times New Roman"/>
          <w:color w:val="000000"/>
          <w:sz w:val="20"/>
          <w:szCs w:val="32"/>
        </w:rPr>
      </w:pPr>
      <w:r w:rsidRPr="001C0342">
        <w:rPr>
          <w:rFonts w:ascii="Verdana" w:eastAsia="Times New Roman" w:hAnsi="Verdana" w:cs="Times New Roman"/>
          <w:color w:val="000000"/>
          <w:sz w:val="20"/>
          <w:szCs w:val="32"/>
        </w:rPr>
        <w:t>Miss Smith smiled very faintly.</w:t>
      </w:r>
      <w:r w:rsidR="001C0342">
        <w:rPr>
          <w:rFonts w:ascii="Verdana" w:eastAsia="Times New Roman" w:hAnsi="Verdana" w:cs="Times New Roman"/>
          <w:color w:val="000000"/>
          <w:sz w:val="20"/>
          <w:szCs w:val="32"/>
        </w:rPr>
        <w:t xml:space="preserve"> “</w:t>
      </w:r>
      <w:r w:rsidRPr="001C0342">
        <w:rPr>
          <w:rFonts w:ascii="Verdana" w:eastAsia="Times New Roman" w:hAnsi="Verdana" w:cs="Times New Roman"/>
          <w:color w:val="000000"/>
          <w:sz w:val="20"/>
          <w:szCs w:val="32"/>
        </w:rPr>
        <w:t>I see clearly now what I did not see. My love and yours are very different things.</w:t>
      </w:r>
      <w:r w:rsidR="001C0342">
        <w:rPr>
          <w:rFonts w:ascii="Verdana" w:eastAsia="Times New Roman" w:hAnsi="Verdana" w:cs="Times New Roman"/>
          <w:color w:val="000000"/>
          <w:sz w:val="20"/>
          <w:szCs w:val="32"/>
        </w:rPr>
        <w:t>”</w:t>
      </w:r>
    </w:p>
    <w:p w14:paraId="79798911" w14:textId="44700D7B" w:rsidR="00B12C7E" w:rsidRPr="001C0342" w:rsidRDefault="001C0342" w:rsidP="001C0342">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12C7E" w:rsidRPr="001C0342">
        <w:rPr>
          <w:rFonts w:ascii="Verdana" w:eastAsia="Times New Roman" w:hAnsi="Verdana" w:cs="Times New Roman"/>
          <w:color w:val="000000"/>
          <w:sz w:val="20"/>
          <w:szCs w:val="32"/>
        </w:rPr>
        <w:t>Possibly it is a sexual difference,</w:t>
      </w:r>
      <w:r>
        <w:rPr>
          <w:rFonts w:ascii="Verdana" w:eastAsia="Times New Roman" w:hAnsi="Verdana" w:cs="Times New Roman"/>
          <w:color w:val="000000"/>
          <w:sz w:val="20"/>
          <w:szCs w:val="32"/>
        </w:rPr>
        <w:t xml:space="preserve">” </w:t>
      </w:r>
      <w:r w:rsidR="00B12C7E" w:rsidRPr="001C0342">
        <w:rPr>
          <w:rFonts w:ascii="Verdana" w:eastAsia="Times New Roman" w:hAnsi="Verdana" w:cs="Times New Roman"/>
          <w:color w:val="000000"/>
          <w:sz w:val="20"/>
          <w:szCs w:val="32"/>
        </w:rPr>
        <w:t>said Aubrey Vair; and then, feeling the remark inadequate, he relapsed into silence.</w:t>
      </w:r>
    </w:p>
    <w:p w14:paraId="468C4098" w14:textId="77777777" w:rsidR="00B12C7E" w:rsidRPr="001C0342" w:rsidRDefault="00B12C7E" w:rsidP="001C0342">
      <w:pPr>
        <w:suppressAutoHyphens/>
        <w:spacing w:after="0" w:line="240" w:lineRule="auto"/>
        <w:ind w:firstLine="283"/>
        <w:jc w:val="both"/>
        <w:rPr>
          <w:rFonts w:ascii="Verdana" w:eastAsia="Times New Roman" w:hAnsi="Verdana" w:cs="Times New Roman"/>
          <w:color w:val="000000"/>
          <w:sz w:val="20"/>
          <w:szCs w:val="32"/>
        </w:rPr>
      </w:pPr>
      <w:r w:rsidRPr="001C0342">
        <w:rPr>
          <w:rFonts w:ascii="Verdana" w:eastAsia="Times New Roman" w:hAnsi="Verdana" w:cs="Times New Roman"/>
          <w:color w:val="000000"/>
          <w:sz w:val="20"/>
          <w:szCs w:val="32"/>
        </w:rPr>
        <w:t>They sat for some time without a word. The two lights in Reigate below multiplied to a score of bright points, and above, one star had become visible. She began laughing, an almost noiseless, hysterical laugh that jarred unaccountably upon Aubrey Vair.</w:t>
      </w:r>
    </w:p>
    <w:p w14:paraId="1A97EAB5" w14:textId="77777777" w:rsidR="001C0342" w:rsidRDefault="00B12C7E" w:rsidP="001C0342">
      <w:pPr>
        <w:suppressAutoHyphens/>
        <w:spacing w:after="0" w:line="240" w:lineRule="auto"/>
        <w:ind w:firstLine="283"/>
        <w:jc w:val="both"/>
        <w:rPr>
          <w:rFonts w:ascii="Verdana" w:eastAsia="Times New Roman" w:hAnsi="Verdana" w:cs="Times New Roman"/>
          <w:color w:val="000000"/>
          <w:sz w:val="20"/>
          <w:szCs w:val="32"/>
        </w:rPr>
      </w:pPr>
      <w:r w:rsidRPr="001C0342">
        <w:rPr>
          <w:rFonts w:ascii="Verdana" w:eastAsia="Times New Roman" w:hAnsi="Verdana" w:cs="Times New Roman"/>
          <w:color w:val="000000"/>
          <w:sz w:val="20"/>
          <w:szCs w:val="32"/>
        </w:rPr>
        <w:t>Presently she stood up.</w:t>
      </w:r>
      <w:r w:rsidR="001C0342">
        <w:rPr>
          <w:rFonts w:ascii="Verdana" w:eastAsia="Times New Roman" w:hAnsi="Verdana" w:cs="Times New Roman"/>
          <w:color w:val="000000"/>
          <w:sz w:val="20"/>
          <w:szCs w:val="32"/>
        </w:rPr>
        <w:t xml:space="preserve"> “</w:t>
      </w:r>
      <w:r w:rsidRPr="001C0342">
        <w:rPr>
          <w:rFonts w:ascii="Verdana" w:eastAsia="Times New Roman" w:hAnsi="Verdana" w:cs="Times New Roman"/>
          <w:color w:val="000000"/>
          <w:sz w:val="20"/>
          <w:szCs w:val="32"/>
        </w:rPr>
        <w:t>They will wonder where I am,</w:t>
      </w:r>
      <w:r w:rsidR="001C0342">
        <w:rPr>
          <w:rFonts w:ascii="Verdana" w:eastAsia="Times New Roman" w:hAnsi="Verdana" w:cs="Times New Roman"/>
          <w:color w:val="000000"/>
          <w:sz w:val="20"/>
          <w:szCs w:val="32"/>
        </w:rPr>
        <w:t xml:space="preserve">” </w:t>
      </w:r>
      <w:r w:rsidRPr="001C0342">
        <w:rPr>
          <w:rFonts w:ascii="Verdana" w:eastAsia="Times New Roman" w:hAnsi="Verdana" w:cs="Times New Roman"/>
          <w:color w:val="000000"/>
          <w:sz w:val="20"/>
          <w:szCs w:val="32"/>
        </w:rPr>
        <w:t>she said.</w:t>
      </w:r>
      <w:r w:rsidR="001C0342">
        <w:rPr>
          <w:rFonts w:ascii="Verdana" w:eastAsia="Times New Roman" w:hAnsi="Verdana" w:cs="Times New Roman"/>
          <w:color w:val="000000"/>
          <w:sz w:val="20"/>
          <w:szCs w:val="32"/>
        </w:rPr>
        <w:t xml:space="preserve"> “</w:t>
      </w:r>
      <w:r w:rsidRPr="001C0342">
        <w:rPr>
          <w:rFonts w:ascii="Verdana" w:eastAsia="Times New Roman" w:hAnsi="Verdana" w:cs="Times New Roman"/>
          <w:color w:val="000000"/>
          <w:sz w:val="20"/>
          <w:szCs w:val="32"/>
        </w:rPr>
        <w:t>I think I must be going.</w:t>
      </w:r>
      <w:r w:rsidR="001C0342">
        <w:rPr>
          <w:rFonts w:ascii="Verdana" w:eastAsia="Times New Roman" w:hAnsi="Verdana" w:cs="Times New Roman"/>
          <w:color w:val="000000"/>
          <w:sz w:val="20"/>
          <w:szCs w:val="32"/>
        </w:rPr>
        <w:t>”</w:t>
      </w:r>
    </w:p>
    <w:p w14:paraId="5CBE82CA" w14:textId="45424683" w:rsidR="001C0342" w:rsidRDefault="00B12C7E" w:rsidP="001C0342">
      <w:pPr>
        <w:suppressAutoHyphens/>
        <w:spacing w:after="0" w:line="240" w:lineRule="auto"/>
        <w:ind w:firstLine="283"/>
        <w:jc w:val="both"/>
        <w:rPr>
          <w:rFonts w:ascii="Verdana" w:eastAsia="Times New Roman" w:hAnsi="Verdana" w:cs="Times New Roman"/>
          <w:color w:val="000000"/>
          <w:sz w:val="20"/>
          <w:szCs w:val="32"/>
        </w:rPr>
      </w:pPr>
      <w:r w:rsidRPr="001C0342">
        <w:rPr>
          <w:rFonts w:ascii="Verdana" w:eastAsia="Times New Roman" w:hAnsi="Verdana" w:cs="Times New Roman"/>
          <w:color w:val="000000"/>
          <w:sz w:val="20"/>
          <w:szCs w:val="32"/>
        </w:rPr>
        <w:t>He followed her to the road.</w:t>
      </w:r>
      <w:r w:rsidR="001C0342">
        <w:rPr>
          <w:rFonts w:ascii="Verdana" w:eastAsia="Times New Roman" w:hAnsi="Verdana" w:cs="Times New Roman"/>
          <w:color w:val="000000"/>
          <w:sz w:val="20"/>
          <w:szCs w:val="32"/>
        </w:rPr>
        <w:t xml:space="preserve"> “</w:t>
      </w:r>
      <w:r w:rsidRPr="001C0342">
        <w:rPr>
          <w:rFonts w:ascii="Verdana" w:eastAsia="Times New Roman" w:hAnsi="Verdana" w:cs="Times New Roman"/>
          <w:color w:val="000000"/>
          <w:sz w:val="20"/>
          <w:szCs w:val="32"/>
        </w:rPr>
        <w:t>Then this is the end?</w:t>
      </w:r>
      <w:r w:rsidR="001C0342">
        <w:rPr>
          <w:rFonts w:ascii="Verdana" w:eastAsia="Times New Roman" w:hAnsi="Verdana" w:cs="Times New Roman"/>
          <w:color w:val="000000"/>
          <w:sz w:val="20"/>
          <w:szCs w:val="32"/>
        </w:rPr>
        <w:t xml:space="preserve">” </w:t>
      </w:r>
      <w:r w:rsidRPr="001C0342">
        <w:rPr>
          <w:rFonts w:ascii="Verdana" w:eastAsia="Times New Roman" w:hAnsi="Verdana" w:cs="Times New Roman"/>
          <w:color w:val="000000"/>
          <w:sz w:val="20"/>
          <w:szCs w:val="32"/>
        </w:rPr>
        <w:t>he said, with a curious mixture of relief and poignant regret.</w:t>
      </w:r>
    </w:p>
    <w:p w14:paraId="00F1D6F8" w14:textId="1FE57718" w:rsidR="00B12C7E" w:rsidRPr="001C0342" w:rsidRDefault="001C0342" w:rsidP="001C0342">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12C7E" w:rsidRPr="001C0342">
        <w:rPr>
          <w:rFonts w:ascii="Verdana" w:eastAsia="Times New Roman" w:hAnsi="Verdana" w:cs="Times New Roman"/>
          <w:color w:val="000000"/>
          <w:sz w:val="20"/>
          <w:szCs w:val="32"/>
        </w:rPr>
        <w:t>Yes, this is the end,</w:t>
      </w:r>
      <w:r>
        <w:rPr>
          <w:rFonts w:ascii="Verdana" w:eastAsia="Times New Roman" w:hAnsi="Verdana" w:cs="Times New Roman"/>
          <w:color w:val="000000"/>
          <w:sz w:val="20"/>
          <w:szCs w:val="32"/>
        </w:rPr>
        <w:t xml:space="preserve">” </w:t>
      </w:r>
      <w:r w:rsidR="00B12C7E" w:rsidRPr="001C0342">
        <w:rPr>
          <w:rFonts w:ascii="Verdana" w:eastAsia="Times New Roman" w:hAnsi="Verdana" w:cs="Times New Roman"/>
          <w:color w:val="000000"/>
          <w:sz w:val="20"/>
          <w:szCs w:val="32"/>
        </w:rPr>
        <w:t>she answered, and turned away.</w:t>
      </w:r>
    </w:p>
    <w:p w14:paraId="70D88DC8" w14:textId="77777777" w:rsidR="001C0342" w:rsidRDefault="00B12C7E" w:rsidP="001C0342">
      <w:pPr>
        <w:suppressAutoHyphens/>
        <w:spacing w:after="0" w:line="240" w:lineRule="auto"/>
        <w:ind w:firstLine="283"/>
        <w:jc w:val="both"/>
        <w:rPr>
          <w:rFonts w:ascii="Verdana" w:eastAsia="Times New Roman" w:hAnsi="Verdana" w:cs="Times New Roman"/>
          <w:color w:val="000000"/>
          <w:sz w:val="20"/>
          <w:szCs w:val="32"/>
        </w:rPr>
      </w:pPr>
      <w:r w:rsidRPr="001C0342">
        <w:rPr>
          <w:rFonts w:ascii="Verdana" w:eastAsia="Times New Roman" w:hAnsi="Verdana" w:cs="Times New Roman"/>
          <w:color w:val="000000"/>
          <w:sz w:val="20"/>
          <w:szCs w:val="32"/>
        </w:rPr>
        <w:t>There straightway dropped into the soul of Aubrey Vair a sense of infinite loss. It was an altogether new sensation. She was perhaps twenty yards away, when he groaned aloud with the weight of it, and suddenly began running after her with his arms extended.</w:t>
      </w:r>
    </w:p>
    <w:p w14:paraId="00301263" w14:textId="77777777" w:rsidR="001C0342" w:rsidRDefault="001C0342" w:rsidP="001C0342">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12C7E" w:rsidRPr="001C0342">
        <w:rPr>
          <w:rFonts w:ascii="Verdana" w:eastAsia="Times New Roman" w:hAnsi="Verdana" w:cs="Times New Roman"/>
          <w:color w:val="000000"/>
          <w:sz w:val="20"/>
          <w:szCs w:val="32"/>
        </w:rPr>
        <w:t>Annie,</w:t>
      </w:r>
      <w:r>
        <w:rPr>
          <w:rFonts w:ascii="Verdana" w:eastAsia="Times New Roman" w:hAnsi="Verdana" w:cs="Times New Roman"/>
          <w:color w:val="000000"/>
          <w:sz w:val="20"/>
          <w:szCs w:val="32"/>
        </w:rPr>
        <w:t xml:space="preserve">” </w:t>
      </w:r>
      <w:r w:rsidR="00B12C7E" w:rsidRPr="001C0342">
        <w:rPr>
          <w:rFonts w:ascii="Verdana" w:eastAsia="Times New Roman" w:hAnsi="Verdana" w:cs="Times New Roman"/>
          <w:color w:val="000000"/>
          <w:sz w:val="20"/>
          <w:szCs w:val="32"/>
        </w:rPr>
        <w:t>he cried</w:t>
      </w:r>
      <w:r w:rsidR="00E87CBD" w:rsidRPr="001C0342">
        <w:rPr>
          <w:rFonts w:ascii="Verdana" w:eastAsia="Times New Roman" w:hAnsi="Verdana" w:cs="Times New Roman"/>
          <w:color w:val="000000"/>
          <w:sz w:val="20"/>
          <w:szCs w:val="32"/>
        </w:rPr>
        <w:t>—</w:t>
      </w:r>
      <w:r w:rsidR="00B12C7E" w:rsidRPr="001C0342">
        <w:rPr>
          <w:rFonts w:ascii="Verdana" w:eastAsia="Times New Roman" w:hAnsi="Verdana" w:cs="Times New Roman"/>
          <w:color w:val="000000"/>
          <w:sz w:val="20"/>
          <w:szCs w:val="32"/>
        </w:rPr>
        <w:t>,</w:t>
      </w:r>
      <w:r>
        <w:rPr>
          <w:rFonts w:ascii="Verdana" w:eastAsia="Times New Roman" w:hAnsi="Verdana" w:cs="Times New Roman"/>
          <w:color w:val="000000"/>
          <w:sz w:val="20"/>
          <w:szCs w:val="32"/>
        </w:rPr>
        <w:t xml:space="preserve"> “</w:t>
      </w:r>
      <w:r w:rsidR="00B12C7E" w:rsidRPr="001C0342">
        <w:rPr>
          <w:rFonts w:ascii="Verdana" w:eastAsia="Times New Roman" w:hAnsi="Verdana" w:cs="Times New Roman"/>
          <w:color w:val="000000"/>
          <w:sz w:val="20"/>
          <w:szCs w:val="32"/>
        </w:rPr>
        <w:t>Annie! I have been talking rot. Annie, now I know I love you! I cannot spare you. This must not be. I did not understand.</w:t>
      </w:r>
      <w:r>
        <w:rPr>
          <w:rFonts w:ascii="Verdana" w:eastAsia="Times New Roman" w:hAnsi="Verdana" w:cs="Times New Roman"/>
          <w:color w:val="000000"/>
          <w:sz w:val="20"/>
          <w:szCs w:val="32"/>
        </w:rPr>
        <w:t>”</w:t>
      </w:r>
    </w:p>
    <w:p w14:paraId="2B601821" w14:textId="5113D06F" w:rsidR="001C0342" w:rsidRDefault="00B12C7E" w:rsidP="001C0342">
      <w:pPr>
        <w:suppressAutoHyphens/>
        <w:spacing w:after="0" w:line="240" w:lineRule="auto"/>
        <w:ind w:firstLine="283"/>
        <w:jc w:val="both"/>
        <w:rPr>
          <w:rFonts w:ascii="Verdana" w:eastAsia="Times New Roman" w:hAnsi="Verdana" w:cs="Times New Roman"/>
          <w:color w:val="000000"/>
          <w:sz w:val="20"/>
          <w:szCs w:val="32"/>
        </w:rPr>
      </w:pPr>
      <w:r w:rsidRPr="001C0342">
        <w:rPr>
          <w:rFonts w:ascii="Verdana" w:eastAsia="Times New Roman" w:hAnsi="Verdana" w:cs="Times New Roman"/>
          <w:color w:val="000000"/>
          <w:sz w:val="20"/>
          <w:szCs w:val="32"/>
        </w:rPr>
        <w:t>The weight was horrible.</w:t>
      </w:r>
    </w:p>
    <w:p w14:paraId="7C715728" w14:textId="1EC3B893" w:rsidR="00B12C7E" w:rsidRPr="001C0342" w:rsidRDefault="001C0342" w:rsidP="001C0342">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12C7E" w:rsidRPr="001C0342">
        <w:rPr>
          <w:rFonts w:ascii="Verdana" w:eastAsia="Times New Roman" w:hAnsi="Verdana" w:cs="Times New Roman"/>
          <w:color w:val="000000"/>
          <w:sz w:val="20"/>
          <w:szCs w:val="32"/>
        </w:rPr>
        <w:t>Oh, stop, Annie!</w:t>
      </w:r>
      <w:r>
        <w:rPr>
          <w:rFonts w:ascii="Verdana" w:eastAsia="Times New Roman" w:hAnsi="Verdana" w:cs="Times New Roman"/>
          <w:color w:val="000000"/>
          <w:sz w:val="20"/>
          <w:szCs w:val="32"/>
        </w:rPr>
        <w:t xml:space="preserve">” </w:t>
      </w:r>
      <w:r w:rsidR="00B12C7E" w:rsidRPr="001C0342">
        <w:rPr>
          <w:rFonts w:ascii="Verdana" w:eastAsia="Times New Roman" w:hAnsi="Verdana" w:cs="Times New Roman"/>
          <w:color w:val="000000"/>
          <w:sz w:val="20"/>
          <w:szCs w:val="32"/>
        </w:rPr>
        <w:t>he cried, with a breaking voice, and there were tears on his face.</w:t>
      </w:r>
    </w:p>
    <w:p w14:paraId="54ACC592" w14:textId="77777777" w:rsidR="001C0342" w:rsidRDefault="00B12C7E" w:rsidP="001C0342">
      <w:pPr>
        <w:suppressAutoHyphens/>
        <w:spacing w:after="0" w:line="240" w:lineRule="auto"/>
        <w:ind w:firstLine="283"/>
        <w:jc w:val="both"/>
        <w:rPr>
          <w:rFonts w:ascii="Verdana" w:eastAsia="Times New Roman" w:hAnsi="Verdana" w:cs="Times New Roman"/>
          <w:color w:val="000000"/>
          <w:sz w:val="20"/>
          <w:szCs w:val="32"/>
        </w:rPr>
      </w:pPr>
      <w:r w:rsidRPr="001C0342">
        <w:rPr>
          <w:rFonts w:ascii="Verdana" w:eastAsia="Times New Roman" w:hAnsi="Verdana" w:cs="Times New Roman"/>
          <w:color w:val="000000"/>
          <w:sz w:val="20"/>
          <w:szCs w:val="32"/>
        </w:rPr>
        <w:t>She turned upon him suddenly, and his arms fell by his side. His expression changed at the sight of her pale face.</w:t>
      </w:r>
    </w:p>
    <w:p w14:paraId="1AB370C8" w14:textId="77777777" w:rsidR="001C0342" w:rsidRDefault="001C0342" w:rsidP="001C0342">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12C7E" w:rsidRPr="001C0342">
        <w:rPr>
          <w:rFonts w:ascii="Verdana" w:eastAsia="Times New Roman" w:hAnsi="Verdana" w:cs="Times New Roman"/>
          <w:color w:val="000000"/>
          <w:sz w:val="20"/>
          <w:szCs w:val="32"/>
        </w:rPr>
        <w:t>You do not understand,</w:t>
      </w:r>
      <w:r>
        <w:rPr>
          <w:rFonts w:ascii="Verdana" w:eastAsia="Times New Roman" w:hAnsi="Verdana" w:cs="Times New Roman"/>
          <w:color w:val="000000"/>
          <w:sz w:val="20"/>
          <w:szCs w:val="32"/>
        </w:rPr>
        <w:t xml:space="preserve">” </w:t>
      </w:r>
      <w:r w:rsidR="00B12C7E" w:rsidRPr="001C0342">
        <w:rPr>
          <w:rFonts w:ascii="Verdana" w:eastAsia="Times New Roman" w:hAnsi="Verdana" w:cs="Times New Roman"/>
          <w:color w:val="000000"/>
          <w:sz w:val="20"/>
          <w:szCs w:val="32"/>
        </w:rPr>
        <w:t>she said.</w:t>
      </w:r>
      <w:r>
        <w:rPr>
          <w:rFonts w:ascii="Verdana" w:eastAsia="Times New Roman" w:hAnsi="Verdana" w:cs="Times New Roman"/>
          <w:color w:val="000000"/>
          <w:sz w:val="20"/>
          <w:szCs w:val="32"/>
        </w:rPr>
        <w:t xml:space="preserve"> “</w:t>
      </w:r>
      <w:r w:rsidR="00B12C7E" w:rsidRPr="001C0342">
        <w:rPr>
          <w:rFonts w:ascii="Verdana" w:eastAsia="Times New Roman" w:hAnsi="Verdana" w:cs="Times New Roman"/>
          <w:color w:val="000000"/>
          <w:sz w:val="20"/>
          <w:szCs w:val="32"/>
        </w:rPr>
        <w:t>I have said good-bye.</w:t>
      </w:r>
      <w:r>
        <w:rPr>
          <w:rFonts w:ascii="Verdana" w:eastAsia="Times New Roman" w:hAnsi="Verdana" w:cs="Times New Roman"/>
          <w:color w:val="000000"/>
          <w:sz w:val="20"/>
          <w:szCs w:val="32"/>
        </w:rPr>
        <w:t>”</w:t>
      </w:r>
    </w:p>
    <w:p w14:paraId="4F00DDC8" w14:textId="77777777" w:rsidR="001C0342" w:rsidRDefault="00B12C7E" w:rsidP="001C0342">
      <w:pPr>
        <w:suppressAutoHyphens/>
        <w:spacing w:after="0" w:line="240" w:lineRule="auto"/>
        <w:ind w:firstLine="283"/>
        <w:jc w:val="both"/>
        <w:rPr>
          <w:rFonts w:ascii="Verdana" w:eastAsia="Times New Roman" w:hAnsi="Verdana" w:cs="Times New Roman"/>
          <w:color w:val="000000"/>
          <w:sz w:val="20"/>
          <w:szCs w:val="32"/>
        </w:rPr>
      </w:pPr>
      <w:r w:rsidRPr="001C0342">
        <w:rPr>
          <w:rFonts w:ascii="Verdana" w:eastAsia="Times New Roman" w:hAnsi="Verdana" w:cs="Times New Roman"/>
          <w:color w:val="000000"/>
          <w:sz w:val="20"/>
          <w:szCs w:val="32"/>
        </w:rPr>
        <w:t>She looked at him; he was evidently greatly distressed, a little out of breath, and he had just stopped blubbering. His contemptible quality reached the pathetic. She came up close to him, and taking his damp Byronic visage between her hands, she kissed him again and again.</w:t>
      </w:r>
      <w:r w:rsidR="001C0342">
        <w:rPr>
          <w:rFonts w:ascii="Verdana" w:eastAsia="Times New Roman" w:hAnsi="Verdana" w:cs="Times New Roman"/>
          <w:color w:val="000000"/>
          <w:sz w:val="20"/>
          <w:szCs w:val="32"/>
        </w:rPr>
        <w:t xml:space="preserve"> “</w:t>
      </w:r>
      <w:r w:rsidRPr="001C0342">
        <w:rPr>
          <w:rFonts w:ascii="Verdana" w:eastAsia="Times New Roman" w:hAnsi="Verdana" w:cs="Times New Roman"/>
          <w:color w:val="000000"/>
          <w:sz w:val="20"/>
          <w:szCs w:val="32"/>
        </w:rPr>
        <w:t>Good-bye, little man that I loved,</w:t>
      </w:r>
      <w:r w:rsidR="001C0342">
        <w:rPr>
          <w:rFonts w:ascii="Verdana" w:eastAsia="Times New Roman" w:hAnsi="Verdana" w:cs="Times New Roman"/>
          <w:color w:val="000000"/>
          <w:sz w:val="20"/>
          <w:szCs w:val="32"/>
        </w:rPr>
        <w:t xml:space="preserve">” </w:t>
      </w:r>
      <w:r w:rsidRPr="001C0342">
        <w:rPr>
          <w:rFonts w:ascii="Verdana" w:eastAsia="Times New Roman" w:hAnsi="Verdana" w:cs="Times New Roman"/>
          <w:color w:val="000000"/>
          <w:sz w:val="20"/>
          <w:szCs w:val="32"/>
        </w:rPr>
        <w:t>she said;</w:t>
      </w:r>
      <w:r w:rsidR="001C0342">
        <w:rPr>
          <w:rFonts w:ascii="Verdana" w:eastAsia="Times New Roman" w:hAnsi="Verdana" w:cs="Times New Roman"/>
          <w:color w:val="000000"/>
          <w:sz w:val="20"/>
          <w:szCs w:val="32"/>
        </w:rPr>
        <w:t xml:space="preserve"> “</w:t>
      </w:r>
      <w:r w:rsidRPr="001C0342">
        <w:rPr>
          <w:rFonts w:ascii="Verdana" w:eastAsia="Times New Roman" w:hAnsi="Verdana" w:cs="Times New Roman"/>
          <w:color w:val="000000"/>
          <w:sz w:val="20"/>
          <w:szCs w:val="32"/>
        </w:rPr>
        <w:t>and good-bye to this folly of love.</w:t>
      </w:r>
      <w:r w:rsidR="001C0342">
        <w:rPr>
          <w:rFonts w:ascii="Verdana" w:eastAsia="Times New Roman" w:hAnsi="Verdana" w:cs="Times New Roman"/>
          <w:color w:val="000000"/>
          <w:sz w:val="20"/>
          <w:szCs w:val="32"/>
        </w:rPr>
        <w:t>”</w:t>
      </w:r>
    </w:p>
    <w:p w14:paraId="643768B2" w14:textId="70FA57A2" w:rsidR="00B12C7E" w:rsidRPr="001C0342" w:rsidRDefault="00B12C7E" w:rsidP="001C0342">
      <w:pPr>
        <w:suppressAutoHyphens/>
        <w:spacing w:after="0" w:line="240" w:lineRule="auto"/>
        <w:ind w:firstLine="283"/>
        <w:jc w:val="both"/>
        <w:rPr>
          <w:rFonts w:ascii="Verdana" w:eastAsia="Times New Roman" w:hAnsi="Verdana" w:cs="Times New Roman"/>
          <w:color w:val="000000"/>
          <w:sz w:val="20"/>
          <w:szCs w:val="32"/>
        </w:rPr>
      </w:pPr>
      <w:r w:rsidRPr="001C0342">
        <w:rPr>
          <w:rFonts w:ascii="Verdana" w:eastAsia="Times New Roman" w:hAnsi="Verdana" w:cs="Times New Roman"/>
          <w:color w:val="000000"/>
          <w:sz w:val="20"/>
          <w:szCs w:val="32"/>
        </w:rPr>
        <w:t>Then, with something that may have been a laugh or a sob</w:t>
      </w:r>
      <w:r w:rsidR="00E87CBD" w:rsidRPr="001C0342">
        <w:rPr>
          <w:rFonts w:ascii="Verdana" w:eastAsia="Times New Roman" w:hAnsi="Verdana" w:cs="Times New Roman"/>
          <w:color w:val="000000"/>
          <w:sz w:val="20"/>
          <w:szCs w:val="32"/>
        </w:rPr>
        <w:t>—</w:t>
      </w:r>
      <w:r w:rsidRPr="001C0342">
        <w:rPr>
          <w:rFonts w:ascii="Verdana" w:eastAsia="Times New Roman" w:hAnsi="Verdana" w:cs="Times New Roman"/>
          <w:color w:val="000000"/>
          <w:sz w:val="20"/>
          <w:szCs w:val="32"/>
        </w:rPr>
        <w:t>, she herself, when she came to write it all in her novel, did not know which</w:t>
      </w:r>
      <w:r w:rsidR="00E87CBD" w:rsidRPr="001C0342">
        <w:rPr>
          <w:rFonts w:ascii="Verdana" w:eastAsia="Times New Roman" w:hAnsi="Verdana" w:cs="Times New Roman"/>
          <w:color w:val="000000"/>
          <w:sz w:val="20"/>
          <w:szCs w:val="32"/>
        </w:rPr>
        <w:t>—</w:t>
      </w:r>
      <w:r w:rsidRPr="001C0342">
        <w:rPr>
          <w:rFonts w:ascii="Verdana" w:eastAsia="Times New Roman" w:hAnsi="Verdana" w:cs="Times New Roman"/>
          <w:color w:val="000000"/>
          <w:sz w:val="20"/>
          <w:szCs w:val="32"/>
        </w:rPr>
        <w:t>, she turned and hurried away again, and went out of the path that Aubrey Vair must pursue, at the cross-roads.</w:t>
      </w:r>
    </w:p>
    <w:p w14:paraId="4C781AA1" w14:textId="77777777" w:rsidR="001C0342" w:rsidRDefault="00B12C7E" w:rsidP="001C0342">
      <w:pPr>
        <w:suppressAutoHyphens/>
        <w:spacing w:after="0" w:line="240" w:lineRule="auto"/>
        <w:ind w:firstLine="283"/>
        <w:jc w:val="both"/>
        <w:rPr>
          <w:rFonts w:ascii="Verdana" w:eastAsia="Times New Roman" w:hAnsi="Verdana" w:cs="Times New Roman"/>
          <w:color w:val="000000"/>
          <w:sz w:val="20"/>
          <w:szCs w:val="32"/>
        </w:rPr>
      </w:pPr>
      <w:r w:rsidRPr="001C0342">
        <w:rPr>
          <w:rFonts w:ascii="Verdana" w:eastAsia="Times New Roman" w:hAnsi="Verdana" w:cs="Times New Roman"/>
          <w:color w:val="000000"/>
          <w:sz w:val="20"/>
          <w:szCs w:val="32"/>
        </w:rPr>
        <w:t>Aubrey Vair stood, where she had kissed him, with a mind as inactive as his body, until her white dress had disappeared. Then he gave an involuntary sigh, a large exhaustive expiration, and so awoke himself, and began walking, pensively dragging his feet through the dead leaves, home. Emotions are terrible things.</w:t>
      </w:r>
    </w:p>
    <w:p w14:paraId="65348BD6" w14:textId="77777777" w:rsidR="001C0342" w:rsidRDefault="001C0342" w:rsidP="001C0342">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12C7E" w:rsidRPr="001C0342">
        <w:rPr>
          <w:rFonts w:ascii="Verdana" w:eastAsia="Times New Roman" w:hAnsi="Verdana" w:cs="Times New Roman"/>
          <w:color w:val="000000"/>
          <w:sz w:val="20"/>
          <w:szCs w:val="32"/>
        </w:rPr>
        <w:t>Do you like the potatoes, dear?</w:t>
      </w:r>
      <w:r>
        <w:rPr>
          <w:rFonts w:ascii="Verdana" w:eastAsia="Times New Roman" w:hAnsi="Verdana" w:cs="Times New Roman"/>
          <w:color w:val="000000"/>
          <w:sz w:val="20"/>
          <w:szCs w:val="32"/>
        </w:rPr>
        <w:t xml:space="preserve">” </w:t>
      </w:r>
      <w:r w:rsidR="00B12C7E" w:rsidRPr="001C0342">
        <w:rPr>
          <w:rFonts w:ascii="Verdana" w:eastAsia="Times New Roman" w:hAnsi="Verdana" w:cs="Times New Roman"/>
          <w:color w:val="000000"/>
          <w:sz w:val="20"/>
          <w:szCs w:val="32"/>
        </w:rPr>
        <w:t>asked Mrs. Aubrey Vair at dinner.</w:t>
      </w:r>
      <w:r>
        <w:rPr>
          <w:rFonts w:ascii="Verdana" w:eastAsia="Times New Roman" w:hAnsi="Verdana" w:cs="Times New Roman"/>
          <w:color w:val="000000"/>
          <w:sz w:val="20"/>
          <w:szCs w:val="32"/>
        </w:rPr>
        <w:t xml:space="preserve"> “</w:t>
      </w:r>
      <w:r w:rsidR="00B12C7E" w:rsidRPr="001C0342">
        <w:rPr>
          <w:rFonts w:ascii="Verdana" w:eastAsia="Times New Roman" w:hAnsi="Verdana" w:cs="Times New Roman"/>
          <w:color w:val="000000"/>
          <w:sz w:val="20"/>
          <w:szCs w:val="32"/>
        </w:rPr>
        <w:t>I cooked them myself.</w:t>
      </w:r>
      <w:r>
        <w:rPr>
          <w:rFonts w:ascii="Verdana" w:eastAsia="Times New Roman" w:hAnsi="Verdana" w:cs="Times New Roman"/>
          <w:color w:val="000000"/>
          <w:sz w:val="20"/>
          <w:szCs w:val="32"/>
        </w:rPr>
        <w:t>”</w:t>
      </w:r>
    </w:p>
    <w:p w14:paraId="208EEA3E" w14:textId="77777777" w:rsidR="001C0342" w:rsidRDefault="00B12C7E" w:rsidP="001C0342">
      <w:pPr>
        <w:suppressAutoHyphens/>
        <w:spacing w:after="0" w:line="240" w:lineRule="auto"/>
        <w:ind w:firstLine="283"/>
        <w:jc w:val="both"/>
        <w:rPr>
          <w:rFonts w:ascii="Verdana" w:eastAsia="Times New Roman" w:hAnsi="Verdana" w:cs="Times New Roman"/>
          <w:color w:val="000000"/>
          <w:sz w:val="20"/>
          <w:szCs w:val="32"/>
        </w:rPr>
      </w:pPr>
      <w:r w:rsidRPr="001C0342">
        <w:rPr>
          <w:rFonts w:ascii="Verdana" w:eastAsia="Times New Roman" w:hAnsi="Verdana" w:cs="Times New Roman"/>
          <w:color w:val="000000"/>
          <w:sz w:val="20"/>
          <w:szCs w:val="32"/>
        </w:rPr>
        <w:t>Aubrey Vair descended slowly from cloudy, impalpable meditations to the level of fried potatoes.</w:t>
      </w:r>
      <w:r w:rsidR="001C0342">
        <w:rPr>
          <w:rFonts w:ascii="Verdana" w:eastAsia="Times New Roman" w:hAnsi="Verdana" w:cs="Times New Roman"/>
          <w:color w:val="000000"/>
          <w:sz w:val="20"/>
          <w:szCs w:val="32"/>
        </w:rPr>
        <w:t xml:space="preserve"> “</w:t>
      </w:r>
      <w:r w:rsidRPr="001C0342">
        <w:rPr>
          <w:rFonts w:ascii="Verdana" w:eastAsia="Times New Roman" w:hAnsi="Verdana" w:cs="Times New Roman"/>
          <w:color w:val="000000"/>
          <w:sz w:val="20"/>
          <w:szCs w:val="32"/>
        </w:rPr>
        <w:t>These potatoes</w:t>
      </w:r>
      <w:r w:rsidR="00E87CBD" w:rsidRPr="001C0342">
        <w:rPr>
          <w:rFonts w:ascii="Verdana" w:eastAsia="Times New Roman" w:hAnsi="Verdana" w:cs="Times New Roman"/>
          <w:color w:val="000000"/>
          <w:sz w:val="20"/>
          <w:szCs w:val="32"/>
        </w:rPr>
        <w:t>—</w:t>
      </w:r>
      <w:r w:rsidR="001C0342">
        <w:rPr>
          <w:rFonts w:ascii="Verdana" w:eastAsia="Times New Roman" w:hAnsi="Verdana" w:cs="Times New Roman"/>
          <w:color w:val="000000"/>
          <w:sz w:val="20"/>
          <w:szCs w:val="32"/>
        </w:rPr>
        <w:t xml:space="preserve">” </w:t>
      </w:r>
      <w:r w:rsidRPr="001C0342">
        <w:rPr>
          <w:rFonts w:ascii="Verdana" w:eastAsia="Times New Roman" w:hAnsi="Verdana" w:cs="Times New Roman"/>
          <w:color w:val="000000"/>
          <w:sz w:val="20"/>
          <w:szCs w:val="32"/>
        </w:rPr>
        <w:t>he remarked, after a pause during which he was struggling with recollection.</w:t>
      </w:r>
      <w:r w:rsidR="001C0342">
        <w:rPr>
          <w:rFonts w:ascii="Verdana" w:eastAsia="Times New Roman" w:hAnsi="Verdana" w:cs="Times New Roman"/>
          <w:color w:val="000000"/>
          <w:sz w:val="20"/>
          <w:szCs w:val="32"/>
        </w:rPr>
        <w:t xml:space="preserve"> “</w:t>
      </w:r>
      <w:r w:rsidRPr="001C0342">
        <w:rPr>
          <w:rFonts w:ascii="Verdana" w:eastAsia="Times New Roman" w:hAnsi="Verdana" w:cs="Times New Roman"/>
          <w:color w:val="000000"/>
          <w:sz w:val="20"/>
          <w:szCs w:val="32"/>
        </w:rPr>
        <w:t>Yes. These potatoes have exactly the tints of the dead leaves of the hazel.</w:t>
      </w:r>
      <w:r w:rsidR="001C0342">
        <w:rPr>
          <w:rFonts w:ascii="Verdana" w:eastAsia="Times New Roman" w:hAnsi="Verdana" w:cs="Times New Roman"/>
          <w:color w:val="000000"/>
          <w:sz w:val="20"/>
          <w:szCs w:val="32"/>
        </w:rPr>
        <w:t>”</w:t>
      </w:r>
    </w:p>
    <w:p w14:paraId="63A0D906" w14:textId="77777777" w:rsidR="001C0342" w:rsidRDefault="001C0342" w:rsidP="001C0342">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12C7E" w:rsidRPr="001C0342">
        <w:rPr>
          <w:rFonts w:ascii="Verdana" w:eastAsia="Times New Roman" w:hAnsi="Verdana" w:cs="Times New Roman"/>
          <w:color w:val="000000"/>
          <w:sz w:val="20"/>
          <w:szCs w:val="32"/>
        </w:rPr>
        <w:t>What a fanciful poet it is!</w:t>
      </w:r>
      <w:r>
        <w:rPr>
          <w:rFonts w:ascii="Verdana" w:eastAsia="Times New Roman" w:hAnsi="Verdana" w:cs="Times New Roman"/>
          <w:color w:val="000000"/>
          <w:sz w:val="20"/>
          <w:szCs w:val="32"/>
        </w:rPr>
        <w:t xml:space="preserve">” </w:t>
      </w:r>
      <w:r w:rsidR="00B12C7E" w:rsidRPr="001C0342">
        <w:rPr>
          <w:rFonts w:ascii="Verdana" w:eastAsia="Times New Roman" w:hAnsi="Verdana" w:cs="Times New Roman"/>
          <w:color w:val="000000"/>
          <w:sz w:val="20"/>
          <w:szCs w:val="32"/>
        </w:rPr>
        <w:t>said Mrs. Aubrey Vair.</w:t>
      </w:r>
      <w:r>
        <w:rPr>
          <w:rFonts w:ascii="Verdana" w:eastAsia="Times New Roman" w:hAnsi="Verdana" w:cs="Times New Roman"/>
          <w:color w:val="000000"/>
          <w:sz w:val="20"/>
          <w:szCs w:val="32"/>
        </w:rPr>
        <w:t xml:space="preserve"> “</w:t>
      </w:r>
      <w:r w:rsidR="00B12C7E" w:rsidRPr="001C0342">
        <w:rPr>
          <w:rFonts w:ascii="Verdana" w:eastAsia="Times New Roman" w:hAnsi="Verdana" w:cs="Times New Roman"/>
          <w:color w:val="000000"/>
          <w:sz w:val="20"/>
          <w:szCs w:val="32"/>
        </w:rPr>
        <w:t>Taste them. They are very nice potatoes indeed.</w:t>
      </w:r>
      <w:r>
        <w:rPr>
          <w:rFonts w:ascii="Verdana" w:eastAsia="Times New Roman" w:hAnsi="Verdana" w:cs="Times New Roman"/>
          <w:color w:val="000000"/>
          <w:sz w:val="20"/>
          <w:szCs w:val="32"/>
        </w:rPr>
        <w:t>”</w:t>
      </w:r>
    </w:p>
    <w:p w14:paraId="10FDEF07" w14:textId="25BD20D2" w:rsidR="004D5D7A" w:rsidRPr="001C0342" w:rsidRDefault="004D5D7A" w:rsidP="001C0342">
      <w:pPr>
        <w:suppressAutoHyphens/>
        <w:spacing w:after="0" w:line="240" w:lineRule="auto"/>
        <w:ind w:firstLine="283"/>
        <w:jc w:val="both"/>
        <w:rPr>
          <w:rFonts w:ascii="Verdana" w:hAnsi="Verdana"/>
          <w:color w:val="000000"/>
          <w:sz w:val="20"/>
        </w:rPr>
      </w:pPr>
    </w:p>
    <w:sectPr w:rsidR="004D5D7A" w:rsidRPr="001C0342" w:rsidSect="001C0342">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044CBB" w14:textId="77777777" w:rsidR="001D23F5" w:rsidRDefault="001D23F5" w:rsidP="008A329C">
      <w:pPr>
        <w:spacing w:after="0" w:line="240" w:lineRule="auto"/>
      </w:pPr>
      <w:r>
        <w:separator/>
      </w:r>
    </w:p>
  </w:endnote>
  <w:endnote w:type="continuationSeparator" w:id="0">
    <w:p w14:paraId="6790B87F" w14:textId="77777777" w:rsidR="001D23F5" w:rsidRDefault="001D23F5" w:rsidP="008A32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DFCB5" w14:textId="77777777" w:rsidR="008A329C" w:rsidRDefault="008A329C" w:rsidP="001C034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78F99A5" w14:textId="77777777" w:rsidR="008A329C" w:rsidRDefault="008A329C" w:rsidP="008A329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E661A" w14:textId="34B623B9" w:rsidR="008A329C" w:rsidRPr="001C0342" w:rsidRDefault="001C0342" w:rsidP="001C0342">
    <w:pPr>
      <w:pStyle w:val="Footer"/>
      <w:ind w:right="360"/>
      <w:rPr>
        <w:rFonts w:ascii="Arial" w:hAnsi="Arial" w:cs="Arial"/>
        <w:color w:val="999999"/>
        <w:sz w:val="20"/>
        <w:lang w:val="ru-RU"/>
      </w:rPr>
    </w:pPr>
    <w:r w:rsidRPr="001C0342">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FF82A" w14:textId="77777777" w:rsidR="008A329C" w:rsidRDefault="008A32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D741C8" w14:textId="77777777" w:rsidR="001D23F5" w:rsidRDefault="001D23F5" w:rsidP="008A329C">
      <w:pPr>
        <w:spacing w:after="0" w:line="240" w:lineRule="auto"/>
      </w:pPr>
      <w:r>
        <w:separator/>
      </w:r>
    </w:p>
  </w:footnote>
  <w:footnote w:type="continuationSeparator" w:id="0">
    <w:p w14:paraId="3A2D629C" w14:textId="77777777" w:rsidR="001D23F5" w:rsidRDefault="001D23F5" w:rsidP="008A32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0D464" w14:textId="77777777" w:rsidR="008A329C" w:rsidRDefault="008A329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647A9" w14:textId="26ABE521" w:rsidR="008A329C" w:rsidRPr="001C0342" w:rsidRDefault="001C0342" w:rsidP="001C0342">
    <w:pPr>
      <w:pStyle w:val="Header"/>
      <w:rPr>
        <w:rFonts w:ascii="Arial" w:hAnsi="Arial" w:cs="Arial"/>
        <w:color w:val="999999"/>
        <w:sz w:val="20"/>
        <w:lang w:val="ru-RU"/>
      </w:rPr>
    </w:pPr>
    <w:r w:rsidRPr="001C0342">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36CDA" w14:textId="77777777" w:rsidR="008A329C" w:rsidRDefault="008A32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C0342"/>
    <w:rsid w:val="001D23F5"/>
    <w:rsid w:val="0029639D"/>
    <w:rsid w:val="00326F90"/>
    <w:rsid w:val="004D5D7A"/>
    <w:rsid w:val="008A329C"/>
    <w:rsid w:val="00AA1D8D"/>
    <w:rsid w:val="00B12C7E"/>
    <w:rsid w:val="00B47730"/>
    <w:rsid w:val="00CB0664"/>
    <w:rsid w:val="00E87CBD"/>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AD9500"/>
  <w14:defaultImageDpi w14:val="300"/>
  <w15:docId w15:val="{22A8FF63-D7B0-4AEA-B93D-34766DD89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NormalWeb">
    <w:name w:val="Normal (Web)"/>
    <w:basedOn w:val="Normal"/>
    <w:uiPriority w:val="99"/>
    <w:semiHidden/>
    <w:unhideWhenUsed/>
    <w:rsid w:val="00B12C7E"/>
    <w:pPr>
      <w:spacing w:before="100" w:beforeAutospacing="1" w:after="100" w:afterAutospacing="1" w:line="240" w:lineRule="auto"/>
    </w:pPr>
    <w:rPr>
      <w:rFonts w:ascii="Times New Roman" w:eastAsia="Times New Roman" w:hAnsi="Times New Roman" w:cs="Times New Roman"/>
      <w:sz w:val="24"/>
      <w:szCs w:val="24"/>
    </w:rPr>
  </w:style>
  <w:style w:type="character" w:styleId="PageNumber">
    <w:name w:val="page number"/>
    <w:basedOn w:val="DefaultParagraphFont"/>
    <w:uiPriority w:val="99"/>
    <w:semiHidden/>
    <w:unhideWhenUsed/>
    <w:rsid w:val="008A32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386289">
      <w:bodyDiv w:val="1"/>
      <w:marLeft w:val="0"/>
      <w:marRight w:val="0"/>
      <w:marTop w:val="0"/>
      <w:marBottom w:val="0"/>
      <w:divBdr>
        <w:top w:val="none" w:sz="0" w:space="0" w:color="auto"/>
        <w:left w:val="none" w:sz="0" w:space="0" w:color="auto"/>
        <w:bottom w:val="none" w:sz="0" w:space="0" w:color="auto"/>
        <w:right w:val="none" w:sz="0" w:space="0" w:color="auto"/>
      </w:divBdr>
    </w:div>
    <w:div w:id="21169016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3593</Words>
  <Characters>16673</Characters>
  <Application>Microsoft Office Word</Application>
  <DocSecurity>0</DocSecurity>
  <Lines>282</Lines>
  <Paragraphs>122</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20144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Modern Vein: An Unsympathetic Love Story</dc:title>
  <dc:subject/>
  <dc:creator>H. G. Wells</dc:creator>
  <cp:keywords/>
  <dc:description/>
  <cp:lastModifiedBy>Andrey Piskunov</cp:lastModifiedBy>
  <cp:revision>6</cp:revision>
  <dcterms:created xsi:type="dcterms:W3CDTF">2013-12-23T23:15:00Z</dcterms:created>
  <dcterms:modified xsi:type="dcterms:W3CDTF">2025-12-19T04:14:00Z</dcterms:modified>
  <cp:category/>
</cp:coreProperties>
</file>